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280DAC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услуг по </w:t>
      </w:r>
      <w:r w:rsidRPr="00B135AC">
        <w:rPr>
          <w:rFonts w:ascii="Tahoma" w:hAnsi="Tahoma" w:cs="Tahoma"/>
          <w:b/>
        </w:rPr>
        <w:t xml:space="preserve">печати платежных документов за коммунальные услуги 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B135AC">
        <w:rPr>
          <w:rFonts w:ascii="Tahoma" w:hAnsi="Tahoma" w:cs="Tahoma"/>
          <w:b/>
        </w:rPr>
        <w:t>физическим лицам и прочей печати</w:t>
      </w:r>
      <w:r w:rsidRPr="004B5AB3">
        <w:rPr>
          <w:rFonts w:ascii="Tahoma" w:hAnsi="Tahoma" w:cs="Tahoma"/>
          <w:b/>
          <w:bCs/>
          <w:szCs w:val="20"/>
        </w:rPr>
        <w:t xml:space="preserve"> ___________________________________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 w:rsidRPr="000E2F60">
        <w:rPr>
          <w:rFonts w:ascii="Tahoma" w:hAnsi="Tahoma" w:cs="Tahoma"/>
          <w:szCs w:val="20"/>
        </w:rPr>
        <w:t xml:space="preserve"> </w:t>
      </w:r>
      <w:r w:rsidRPr="00A45364">
        <w:rPr>
          <w:rFonts w:ascii="Tahoma" w:hAnsi="Tahoma" w:cs="Tahoma"/>
          <w:szCs w:val="20"/>
        </w:rPr>
        <w:t>Москва</w:t>
      </w:r>
      <w:r>
        <w:rPr>
          <w:rFonts w:ascii="Tahoma" w:hAnsi="Tahoma" w:cs="Tahoma"/>
          <w:szCs w:val="20"/>
        </w:rPr>
        <w:t xml:space="preserve">           </w:t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</w:t>
      </w:r>
      <w:proofErr w:type="gramStart"/>
      <w:r w:rsidRPr="004B5AB3">
        <w:rPr>
          <w:rFonts w:ascii="Tahoma" w:hAnsi="Tahoma" w:cs="Tahoma"/>
          <w:szCs w:val="20"/>
        </w:rPr>
        <w:t>_»_</w:t>
      </w:r>
      <w:proofErr w:type="gramEnd"/>
      <w:r w:rsidRPr="004B5AB3">
        <w:rPr>
          <w:rFonts w:ascii="Tahoma" w:hAnsi="Tahoma" w:cs="Tahoma"/>
          <w:szCs w:val="20"/>
        </w:rPr>
        <w:t>____________20</w:t>
      </w:r>
      <w:r>
        <w:rPr>
          <w:rFonts w:ascii="Tahoma" w:hAnsi="Tahoma" w:cs="Tahoma"/>
          <w:szCs w:val="20"/>
        </w:rPr>
        <w:t>__</w:t>
      </w:r>
      <w:r w:rsidRPr="004B5AB3">
        <w:rPr>
          <w:rFonts w:ascii="Tahoma" w:hAnsi="Tahoma" w:cs="Tahoma"/>
          <w:szCs w:val="20"/>
        </w:rPr>
        <w:t>__ г.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 (АО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«Заказчик»</w:t>
      </w:r>
      <w:r w:rsidRPr="004B5AB3">
        <w:rPr>
          <w:rFonts w:ascii="Tahoma" w:hAnsi="Tahoma" w:cs="Tahoma"/>
          <w:szCs w:val="20"/>
        </w:rPr>
        <w:t xml:space="preserve">, в лице </w:t>
      </w:r>
      <w:r w:rsidRPr="00A02785">
        <w:rPr>
          <w:rFonts w:ascii="Tahoma" w:hAnsi="Tahoma" w:cs="Tahoma"/>
        </w:rPr>
        <w:t xml:space="preserve">Представителя по доверенности </w:t>
      </w:r>
      <w:r w:rsidRPr="00A02785">
        <w:rPr>
          <w:rFonts w:ascii="Tahoma" w:eastAsia="Calibri" w:hAnsi="Tahoma" w:cs="Tahoma"/>
          <w:lang w:eastAsia="en-US"/>
        </w:rPr>
        <w:t>Семенова Алексея Борисовича</w:t>
      </w:r>
      <w:r w:rsidRPr="004B5AB3">
        <w:rPr>
          <w:rFonts w:ascii="Tahoma" w:hAnsi="Tahoma" w:cs="Tahoma"/>
          <w:szCs w:val="20"/>
        </w:rPr>
        <w:t>, действующего на основании доверенности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</w:t>
      </w:r>
      <w:r w:rsidRPr="00A02785">
        <w:rPr>
          <w:rFonts w:ascii="Tahoma" w:hAnsi="Tahoma" w:cs="Tahoma"/>
        </w:rPr>
        <w:t>зарегистрированной в реестре нотариуса города Москвы за №77/406-н/77-20</w:t>
      </w:r>
      <w:r>
        <w:rPr>
          <w:rFonts w:ascii="Tahoma" w:hAnsi="Tahoma" w:cs="Tahoma"/>
        </w:rPr>
        <w:t>22</w:t>
      </w:r>
      <w:r w:rsidRPr="00A02785">
        <w:rPr>
          <w:rFonts w:ascii="Tahoma" w:hAnsi="Tahoma" w:cs="Tahoma"/>
        </w:rPr>
        <w:t>-</w:t>
      </w:r>
      <w:r>
        <w:rPr>
          <w:rFonts w:ascii="Tahoma" w:hAnsi="Tahoma" w:cs="Tahoma"/>
        </w:rPr>
        <w:t>6</w:t>
      </w:r>
      <w:r w:rsidRPr="00A02785">
        <w:rPr>
          <w:rFonts w:ascii="Tahoma" w:hAnsi="Tahoma" w:cs="Tahoma"/>
        </w:rPr>
        <w:t>-</w:t>
      </w:r>
      <w:r>
        <w:rPr>
          <w:rFonts w:ascii="Tahoma" w:hAnsi="Tahoma" w:cs="Tahoma"/>
        </w:rPr>
        <w:t>1801</w:t>
      </w:r>
      <w:r w:rsidRPr="00A02785">
        <w:rPr>
          <w:rFonts w:ascii="Tahoma" w:hAnsi="Tahoma" w:cs="Tahoma"/>
        </w:rPr>
        <w:t xml:space="preserve"> от </w:t>
      </w:r>
      <w:r>
        <w:rPr>
          <w:rFonts w:ascii="Tahoma" w:hAnsi="Tahoma" w:cs="Tahoma"/>
        </w:rPr>
        <w:t>1</w:t>
      </w:r>
      <w:r w:rsidRPr="00A02785">
        <w:rPr>
          <w:rFonts w:ascii="Tahoma" w:hAnsi="Tahoma" w:cs="Tahoma"/>
        </w:rPr>
        <w:t>9.</w:t>
      </w:r>
      <w:r>
        <w:rPr>
          <w:rFonts w:ascii="Tahoma" w:hAnsi="Tahoma" w:cs="Tahoma"/>
        </w:rPr>
        <w:t>09</w:t>
      </w:r>
      <w:r w:rsidRPr="00A02785">
        <w:rPr>
          <w:rFonts w:ascii="Tahoma" w:hAnsi="Tahoma" w:cs="Tahoma"/>
        </w:rPr>
        <w:t>.20</w:t>
      </w:r>
      <w:r>
        <w:rPr>
          <w:rFonts w:ascii="Tahoma" w:hAnsi="Tahoma" w:cs="Tahoma"/>
        </w:rPr>
        <w:t>22</w:t>
      </w:r>
      <w:r w:rsidRPr="00A02785">
        <w:rPr>
          <w:rFonts w:ascii="Tahoma" w:hAnsi="Tahoma" w:cs="Tahoma"/>
        </w:rPr>
        <w:t xml:space="preserve"> года</w:t>
      </w:r>
      <w:r w:rsidRPr="004B5AB3">
        <w:rPr>
          <w:rFonts w:ascii="Tahoma" w:hAnsi="Tahoma" w:cs="Tahoma"/>
          <w:szCs w:val="20"/>
        </w:rPr>
        <w:t>, с одной стороны, и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4B5AB3">
        <w:rPr>
          <w:rFonts w:ascii="Tahoma" w:hAnsi="Tahoma" w:cs="Tahoma"/>
          <w:b/>
          <w:bCs/>
          <w:szCs w:val="20"/>
        </w:rPr>
        <w:t>_(</w:t>
      </w:r>
      <w:proofErr w:type="gramEnd"/>
      <w:r w:rsidRPr="004B5AB3">
        <w:rPr>
          <w:rFonts w:ascii="Tahoma" w:hAnsi="Tahoma" w:cs="Tahoma"/>
          <w:b/>
          <w:bCs/>
          <w:szCs w:val="20"/>
        </w:rPr>
        <w:t>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>
        <w:rPr>
          <w:rFonts w:ascii="Tahoma" w:hAnsi="Tahoma" w:cs="Tahoma"/>
          <w:b/>
          <w:szCs w:val="20"/>
        </w:rPr>
        <w:t xml:space="preserve">предпечатной подготовке, печати и изготовлению </w:t>
      </w:r>
      <w:proofErr w:type="spellStart"/>
      <w:r>
        <w:rPr>
          <w:rFonts w:ascii="Tahoma" w:hAnsi="Tahoma" w:cs="Tahoma"/>
          <w:b/>
          <w:szCs w:val="20"/>
        </w:rPr>
        <w:t>бесконвертных</w:t>
      </w:r>
      <w:proofErr w:type="spellEnd"/>
      <w:r>
        <w:rPr>
          <w:rFonts w:ascii="Tahoma" w:hAnsi="Tahoma" w:cs="Tahoma"/>
          <w:b/>
          <w:szCs w:val="20"/>
        </w:rPr>
        <w:t xml:space="preserve"> и </w:t>
      </w:r>
      <w:proofErr w:type="spellStart"/>
      <w:r>
        <w:rPr>
          <w:rFonts w:ascii="Tahoma" w:hAnsi="Tahoma" w:cs="Tahoma"/>
          <w:b/>
          <w:szCs w:val="20"/>
        </w:rPr>
        <w:t>конвертованных</w:t>
      </w:r>
      <w:proofErr w:type="spellEnd"/>
      <w:r>
        <w:rPr>
          <w:rFonts w:ascii="Tahoma" w:hAnsi="Tahoma" w:cs="Tahoma"/>
          <w:b/>
          <w:szCs w:val="20"/>
        </w:rPr>
        <w:t xml:space="preserve"> почтовых отправлений платежных документов </w:t>
      </w:r>
      <w:r w:rsidRPr="00346EE4">
        <w:rPr>
          <w:rFonts w:ascii="Tahoma" w:hAnsi="Tahoma" w:cs="Tahoma"/>
          <w:b/>
          <w:szCs w:val="20"/>
        </w:rPr>
        <w:t xml:space="preserve">(далее </w:t>
      </w:r>
      <w:r>
        <w:rPr>
          <w:rFonts w:ascii="Tahoma" w:hAnsi="Tahoma" w:cs="Tahoma"/>
          <w:b/>
          <w:szCs w:val="20"/>
        </w:rPr>
        <w:t>по тексту</w:t>
      </w:r>
      <w:r w:rsidRPr="00346EE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«</w:t>
      </w:r>
      <w:proofErr w:type="spellStart"/>
      <w:r w:rsidRPr="00346EE4">
        <w:rPr>
          <w:rFonts w:ascii="Tahoma" w:hAnsi="Tahoma" w:cs="Tahoma"/>
          <w:b/>
          <w:szCs w:val="20"/>
        </w:rPr>
        <w:t>ПД</w:t>
      </w:r>
      <w:proofErr w:type="spellEnd"/>
      <w:r>
        <w:rPr>
          <w:rFonts w:ascii="Tahoma" w:hAnsi="Tahoma" w:cs="Tahoma"/>
          <w:b/>
          <w:szCs w:val="20"/>
        </w:rPr>
        <w:t>»</w:t>
      </w:r>
      <w:r w:rsidRPr="00346EE4">
        <w:rPr>
          <w:rFonts w:ascii="Tahoma" w:hAnsi="Tahoma" w:cs="Tahoma"/>
          <w:b/>
          <w:szCs w:val="20"/>
        </w:rPr>
        <w:t>) за коммунальные услуги физическим</w:t>
      </w:r>
      <w:r>
        <w:rPr>
          <w:rFonts w:ascii="Tahoma" w:hAnsi="Tahoma" w:cs="Tahoma"/>
          <w:b/>
          <w:szCs w:val="20"/>
        </w:rPr>
        <w:t xml:space="preserve"> лицам (счета-квитанции), экспорту электронных образов </w:t>
      </w:r>
      <w:proofErr w:type="spellStart"/>
      <w:r>
        <w:rPr>
          <w:rFonts w:ascii="Tahoma" w:hAnsi="Tahoma" w:cs="Tahoma"/>
          <w:b/>
          <w:szCs w:val="20"/>
        </w:rPr>
        <w:t>ПД</w:t>
      </w:r>
      <w:proofErr w:type="spellEnd"/>
      <w:r>
        <w:rPr>
          <w:rFonts w:ascii="Tahoma" w:hAnsi="Tahoma" w:cs="Tahoma"/>
          <w:b/>
          <w:szCs w:val="20"/>
        </w:rPr>
        <w:t xml:space="preserve"> в информационную систему Заказчика, печати прочих документов (информационных писем, уведомлений, претензий, актов и др.), доставке и разгрузке </w:t>
      </w:r>
      <w:proofErr w:type="spellStart"/>
      <w:r>
        <w:rPr>
          <w:rFonts w:ascii="Tahoma" w:hAnsi="Tahoma" w:cs="Tahoma"/>
          <w:b/>
          <w:szCs w:val="20"/>
        </w:rPr>
        <w:t>ПД</w:t>
      </w:r>
      <w:proofErr w:type="spellEnd"/>
      <w:r>
        <w:rPr>
          <w:rFonts w:ascii="Tahoma" w:hAnsi="Tahoma" w:cs="Tahoma"/>
          <w:b/>
          <w:szCs w:val="20"/>
        </w:rPr>
        <w:t xml:space="preserve"> и документов прочей печати в пункты приема Заказчика,</w:t>
      </w:r>
      <w:r w:rsidRPr="004B5AB3">
        <w:rPr>
          <w:rFonts w:ascii="Tahoma" w:hAnsi="Tahoma" w:cs="Tahoma"/>
          <w:szCs w:val="20"/>
        </w:rPr>
        <w:t xml:space="preserve"> далее по тексту «Услуги»,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Результатом оказанных услуг по настоящему Договору является изготовление и доставка </w:t>
      </w:r>
      <w:proofErr w:type="spellStart"/>
      <w:r>
        <w:rPr>
          <w:rFonts w:ascii="Tahoma" w:hAnsi="Tahoma" w:cs="Tahoma"/>
          <w:szCs w:val="20"/>
        </w:rPr>
        <w:t>ПД</w:t>
      </w:r>
      <w:proofErr w:type="spellEnd"/>
      <w:r>
        <w:rPr>
          <w:rFonts w:ascii="Tahoma" w:hAnsi="Tahoma" w:cs="Tahoma"/>
          <w:szCs w:val="20"/>
        </w:rPr>
        <w:t xml:space="preserve"> и документов прочей печати Заказчику.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</w:rPr>
        <w:t>следующих филиалов АО «ЭнергосбыТ Плюс»</w:t>
      </w:r>
      <w:r w:rsidRPr="00657DE9">
        <w:rPr>
          <w:rFonts w:ascii="Tahoma" w:hAnsi="Tahoma" w:cs="Tahoma"/>
        </w:rPr>
        <w:t xml:space="preserve">: </w:t>
      </w:r>
      <w:r>
        <w:rPr>
          <w:rFonts w:ascii="Tahoma" w:hAnsi="Tahoma" w:cs="Tahoma"/>
        </w:rPr>
        <w:t xml:space="preserve">Ивановский, </w:t>
      </w:r>
      <w:r w:rsidRPr="00401E5B">
        <w:rPr>
          <w:rFonts w:ascii="Tahoma" w:hAnsi="Tahoma" w:cs="Tahoma"/>
        </w:rPr>
        <w:t>Кировск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 xml:space="preserve">, Марий Эл и Чувашии, </w:t>
      </w:r>
      <w:r>
        <w:rPr>
          <w:rFonts w:ascii="Tahoma" w:hAnsi="Tahoma" w:cs="Tahoma"/>
        </w:rPr>
        <w:t xml:space="preserve">Нижегородский, </w:t>
      </w:r>
      <w:r w:rsidRPr="00401E5B">
        <w:rPr>
          <w:rFonts w:ascii="Tahoma" w:hAnsi="Tahoma" w:cs="Tahoma"/>
        </w:rPr>
        <w:t>Оренбургск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Пермский, </w:t>
      </w:r>
      <w:r w:rsidRPr="00401E5B">
        <w:rPr>
          <w:rFonts w:ascii="Tahoma" w:hAnsi="Tahoma" w:cs="Tahoma"/>
        </w:rPr>
        <w:t>Самарск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Саратовский, </w:t>
      </w:r>
      <w:r w:rsidRPr="00401E5B">
        <w:rPr>
          <w:rFonts w:ascii="Tahoma" w:hAnsi="Tahoma" w:cs="Tahoma"/>
        </w:rPr>
        <w:t>Свердловск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>, Удмуртск</w:t>
      </w:r>
      <w:r>
        <w:rPr>
          <w:rFonts w:ascii="Tahoma" w:hAnsi="Tahoma" w:cs="Tahoma"/>
        </w:rPr>
        <w:t>ий, Ульяновский.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>
        <w:rPr>
          <w:rFonts w:ascii="Tahoma" w:eastAsia="Times New Roman" w:hAnsi="Tahoma" w:cs="Tahoma"/>
          <w:szCs w:val="20"/>
        </w:rPr>
        <w:t>Техническом з</w:t>
      </w:r>
      <w:r w:rsidRPr="004B5AB3">
        <w:rPr>
          <w:rFonts w:ascii="Tahoma" w:eastAsia="Times New Roman" w:hAnsi="Tahoma" w:cs="Tahoma"/>
          <w:szCs w:val="20"/>
        </w:rPr>
        <w:t xml:space="preserve">адании </w:t>
      </w:r>
      <w:r>
        <w:rPr>
          <w:rFonts w:ascii="Tahoma" w:hAnsi="Tahoma" w:cs="Tahoma"/>
          <w:szCs w:val="20"/>
        </w:rPr>
        <w:t>(Приложение №1</w:t>
      </w:r>
      <w:r w:rsidRPr="004B5AB3">
        <w:rPr>
          <w:rFonts w:ascii="Tahoma" w:hAnsi="Tahoma" w:cs="Tahoma"/>
          <w:szCs w:val="20"/>
        </w:rPr>
        <w:t xml:space="preserve"> к Договору)</w:t>
      </w:r>
      <w:r>
        <w:rPr>
          <w:rFonts w:ascii="Tahoma" w:hAnsi="Tahoma" w:cs="Tahoma"/>
          <w:szCs w:val="20"/>
        </w:rPr>
        <w:t xml:space="preserve">, с учетом условий п.1.5 Договора. Оказание Услуг соответствует </w:t>
      </w:r>
      <w:r w:rsidRPr="004B5AB3">
        <w:rPr>
          <w:rFonts w:ascii="Tahoma" w:hAnsi="Tahoma" w:cs="Tahoma"/>
          <w:szCs w:val="20"/>
        </w:rPr>
        <w:t>действующ</w:t>
      </w:r>
      <w:r>
        <w:rPr>
          <w:rFonts w:ascii="Tahoma" w:hAnsi="Tahoma" w:cs="Tahoma"/>
          <w:szCs w:val="20"/>
        </w:rPr>
        <w:t>е</w:t>
      </w:r>
      <w:r w:rsidRPr="004B5AB3">
        <w:rPr>
          <w:rFonts w:ascii="Tahoma" w:hAnsi="Tahoma" w:cs="Tahoma"/>
          <w:szCs w:val="20"/>
        </w:rPr>
        <w:t>м</w:t>
      </w:r>
      <w:r>
        <w:rPr>
          <w:rFonts w:ascii="Tahoma" w:hAnsi="Tahoma" w:cs="Tahoma"/>
          <w:szCs w:val="20"/>
        </w:rPr>
        <w:t>у</w:t>
      </w:r>
      <w:r w:rsidRPr="004B5AB3">
        <w:rPr>
          <w:rFonts w:ascii="Tahoma" w:hAnsi="Tahoma" w:cs="Tahoma"/>
          <w:szCs w:val="20"/>
        </w:rPr>
        <w:t xml:space="preserve"> законодательств</w:t>
      </w:r>
      <w:r>
        <w:rPr>
          <w:rFonts w:ascii="Tahoma" w:hAnsi="Tahoma" w:cs="Tahoma"/>
          <w:szCs w:val="20"/>
        </w:rPr>
        <w:t>у</w:t>
      </w:r>
      <w:r w:rsidRPr="004B5AB3">
        <w:rPr>
          <w:rFonts w:ascii="Tahoma" w:hAnsi="Tahoma" w:cs="Tahoma"/>
          <w:szCs w:val="20"/>
        </w:rPr>
        <w:t xml:space="preserve"> РФ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Заказчик имеет право изменить объем заказываемых Услуг</w:t>
      </w:r>
      <w:r w:rsidRPr="004B5AB3">
        <w:rPr>
          <w:rFonts w:ascii="Tahoma" w:eastAsia="Times New Roman" w:hAnsi="Tahoma" w:cs="Tahoma"/>
          <w:szCs w:val="20"/>
        </w:rPr>
        <w:t>, предусмотренн</w:t>
      </w:r>
      <w:r>
        <w:rPr>
          <w:rFonts w:ascii="Tahoma" w:eastAsia="Times New Roman" w:hAnsi="Tahoma" w:cs="Tahoma"/>
          <w:szCs w:val="20"/>
        </w:rPr>
        <w:t>ый</w:t>
      </w:r>
      <w:r w:rsidRPr="004B5AB3">
        <w:rPr>
          <w:rFonts w:ascii="Tahoma" w:eastAsia="Times New Roman" w:hAnsi="Tahoma" w:cs="Tahoma"/>
          <w:szCs w:val="20"/>
        </w:rPr>
        <w:t xml:space="preserve"> в </w:t>
      </w:r>
      <w:r>
        <w:rPr>
          <w:rFonts w:ascii="Tahoma" w:eastAsia="Times New Roman" w:hAnsi="Tahoma" w:cs="Tahoma"/>
          <w:szCs w:val="20"/>
        </w:rPr>
        <w:t>Техническом з</w:t>
      </w:r>
      <w:r w:rsidRPr="004B5AB3">
        <w:rPr>
          <w:rFonts w:ascii="Tahoma" w:eastAsia="Times New Roman" w:hAnsi="Tahoma" w:cs="Tahoma"/>
          <w:szCs w:val="20"/>
        </w:rPr>
        <w:t>адании (Приложение №1 к Договору)</w:t>
      </w:r>
      <w:r>
        <w:rPr>
          <w:rFonts w:ascii="Tahoma" w:eastAsia="Times New Roman" w:hAnsi="Tahoma" w:cs="Tahoma"/>
          <w:szCs w:val="20"/>
        </w:rPr>
        <w:t xml:space="preserve">, как </w:t>
      </w:r>
      <w:r w:rsidRPr="00401E5B">
        <w:rPr>
          <w:rFonts w:ascii="Tahoma" w:hAnsi="Tahoma" w:cs="Tahoma"/>
        </w:rPr>
        <w:t xml:space="preserve">в сторону увеличения, так </w:t>
      </w:r>
      <w:r w:rsidRPr="00D56B05">
        <w:rPr>
          <w:rFonts w:ascii="Tahoma" w:hAnsi="Tahoma" w:cs="Tahoma"/>
        </w:rPr>
        <w:t xml:space="preserve">и в сторону уменьшения, но не более чем на </w:t>
      </w:r>
      <w:r w:rsidRPr="00DA3B34">
        <w:rPr>
          <w:rFonts w:ascii="Tahoma" w:hAnsi="Tahoma" w:cs="Tahoma"/>
        </w:rPr>
        <w:t>5% (пять процентов)</w:t>
      </w:r>
      <w:r w:rsidRPr="00D56B05">
        <w:rPr>
          <w:rFonts w:ascii="Tahoma" w:hAnsi="Tahoma" w:cs="Tahoma"/>
        </w:rPr>
        <w:t xml:space="preserve"> от первоначального значения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4B5AB3">
        <w:rPr>
          <w:rFonts w:ascii="Tahoma" w:hAnsi="Tahoma" w:cs="Tahoma"/>
          <w:i/>
          <w:szCs w:val="20"/>
        </w:rPr>
        <w:t>_</w:t>
      </w:r>
      <w:proofErr w:type="gramStart"/>
      <w:r w:rsidRPr="004B5AB3">
        <w:rPr>
          <w:rFonts w:ascii="Tahoma" w:hAnsi="Tahoma" w:cs="Tahoma"/>
          <w:i/>
          <w:szCs w:val="20"/>
        </w:rPr>
        <w:t>_[</w:t>
      </w:r>
      <w:proofErr w:type="gramEnd"/>
      <w:r w:rsidRPr="004B5AB3">
        <w:rPr>
          <w:rFonts w:ascii="Tahoma" w:hAnsi="Tahoma" w:cs="Tahoma"/>
          <w:i/>
          <w:szCs w:val="20"/>
        </w:rPr>
        <w:t>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копеек, в том числе НДС (</w:t>
      </w:r>
      <w:r w:rsidRPr="00555101">
        <w:rPr>
          <w:rFonts w:ascii="Tahoma" w:hAnsi="Tahoma" w:cs="Tahoma"/>
          <w:szCs w:val="20"/>
        </w:rPr>
        <w:t>2</w:t>
      </w:r>
      <w:r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00 копеек , далее по тексту </w:t>
      </w:r>
      <w:r w:rsidRPr="004B5AB3">
        <w:rPr>
          <w:rFonts w:ascii="Tahoma" w:hAnsi="Tahoma" w:cs="Tahoma"/>
          <w:b/>
          <w:szCs w:val="20"/>
        </w:rPr>
        <w:t xml:space="preserve">«Цена Услуг» </w:t>
      </w:r>
      <w:r w:rsidRPr="00E406AF">
        <w:rPr>
          <w:rFonts w:ascii="Tahoma" w:hAnsi="Tahoma" w:cs="Tahoma"/>
          <w:szCs w:val="20"/>
        </w:rPr>
        <w:t>и определена в</w:t>
      </w:r>
      <w:r w:rsidRPr="004B5AB3">
        <w:rPr>
          <w:rFonts w:ascii="Tahoma" w:hAnsi="Tahoma" w:cs="Tahoma"/>
          <w:i/>
          <w:szCs w:val="20"/>
        </w:rPr>
        <w:t xml:space="preserve"> </w:t>
      </w:r>
      <w:r w:rsidRPr="00990AB0">
        <w:rPr>
          <w:rFonts w:ascii="Tahoma" w:hAnsi="Tahoma" w:cs="Tahoma"/>
          <w:szCs w:val="20"/>
        </w:rPr>
        <w:t>Расчете стоимости Услуг (Приложение № 2 к Договору) как произведение тарифа (цены за единицу услуги) и количества оказываемых услуг за весь срок действия Договора</w:t>
      </w:r>
      <w:r w:rsidRPr="004B5AB3">
        <w:rPr>
          <w:rFonts w:ascii="Tahoma" w:hAnsi="Tahoma" w:cs="Tahoma"/>
          <w:szCs w:val="20"/>
        </w:rPr>
        <w:t>.</w:t>
      </w:r>
      <w:bookmarkEnd w:id="0"/>
      <w:r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280DAC" w:rsidRPr="00214560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</w:t>
      </w:r>
      <w:r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eastAsia="Times New Roman" w:hAnsi="Tahoma" w:cs="Tahoma"/>
          <w:szCs w:val="20"/>
        </w:rPr>
        <w:t xml:space="preserve">универсального передаточного документа (далее – </w:t>
      </w:r>
      <w:proofErr w:type="spellStart"/>
      <w:r>
        <w:rPr>
          <w:rFonts w:ascii="Tahoma" w:eastAsia="Times New Roman" w:hAnsi="Tahoma" w:cs="Tahoma"/>
          <w:szCs w:val="20"/>
        </w:rPr>
        <w:t>УПД</w:t>
      </w:r>
      <w:proofErr w:type="spellEnd"/>
      <w:r>
        <w:rPr>
          <w:rFonts w:ascii="Tahoma" w:eastAsia="Times New Roman" w:hAnsi="Tahoma" w:cs="Tahoma"/>
          <w:szCs w:val="20"/>
        </w:rPr>
        <w:t>)</w:t>
      </w:r>
      <w:r w:rsidRPr="00214560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</w:t>
      </w:r>
      <w:r>
        <w:rPr>
          <w:rFonts w:ascii="Tahoma" w:hAnsi="Tahoma" w:cs="Tahoma"/>
          <w:color w:val="000000" w:themeColor="text1"/>
        </w:rPr>
        <w:t xml:space="preserve">в на </w:t>
      </w:r>
      <w:r w:rsidRPr="00214560">
        <w:rPr>
          <w:rFonts w:ascii="Tahoma" w:hAnsi="Tahoma" w:cs="Tahoma"/>
          <w:color w:val="000000" w:themeColor="text1"/>
        </w:rPr>
        <w:t>расчетный счет Исполнителя</w:t>
      </w:r>
      <w:r>
        <w:rPr>
          <w:b/>
          <w:bCs/>
          <w:color w:val="44546A"/>
          <w:sz w:val="24"/>
          <w:szCs w:val="24"/>
        </w:rPr>
        <w:t>.</w:t>
      </w:r>
    </w:p>
    <w:p w:rsidR="00280DAC" w:rsidRPr="002F681F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2F681F">
        <w:rPr>
          <w:rFonts w:ascii="Tahoma" w:hAnsi="Tahoma" w:cs="Tahoma"/>
          <w:bCs/>
          <w:color w:val="000000"/>
          <w:szCs w:val="20"/>
        </w:rPr>
        <w:t xml:space="preserve">Выставление </w:t>
      </w:r>
      <w:proofErr w:type="spellStart"/>
      <w:r w:rsidRPr="002F681F">
        <w:rPr>
          <w:rFonts w:ascii="Tahoma" w:hAnsi="Tahoma" w:cs="Tahoma"/>
          <w:bCs/>
          <w:color w:val="000000"/>
          <w:szCs w:val="20"/>
        </w:rPr>
        <w:t>УПД</w:t>
      </w:r>
      <w:proofErr w:type="spellEnd"/>
      <w:r w:rsidRPr="002F681F">
        <w:rPr>
          <w:rFonts w:ascii="Tahoma" w:hAnsi="Tahoma" w:cs="Tahoma"/>
          <w:bCs/>
          <w:color w:val="000000"/>
          <w:szCs w:val="20"/>
        </w:rPr>
        <w:t xml:space="preserve"> производится Исполнителем в течение 3 (трех) рабочих дней с даты приемки Услуг (в соответствии с п. 5.2 Договора) по кажд</w:t>
      </w:r>
      <w:r>
        <w:rPr>
          <w:rFonts w:ascii="Tahoma" w:hAnsi="Tahoma" w:cs="Tahoma"/>
          <w:bCs/>
          <w:color w:val="000000"/>
          <w:szCs w:val="20"/>
        </w:rPr>
        <w:t xml:space="preserve">ому Заказу </w:t>
      </w:r>
      <w:r w:rsidRPr="002F681F">
        <w:rPr>
          <w:rFonts w:ascii="Tahoma" w:hAnsi="Tahoma" w:cs="Tahoma"/>
          <w:bCs/>
          <w:color w:val="000000"/>
          <w:szCs w:val="20"/>
        </w:rPr>
        <w:t xml:space="preserve">филиалов Заказчика.  </w:t>
      </w:r>
    </w:p>
    <w:p w:rsidR="00280DAC" w:rsidRPr="002F681F" w:rsidRDefault="00280DAC" w:rsidP="00280DAC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2F681F">
        <w:rPr>
          <w:rFonts w:ascii="Tahoma" w:hAnsi="Tahoma" w:cs="Tahoma"/>
          <w:bCs/>
          <w:color w:val="000000"/>
          <w:szCs w:val="20"/>
        </w:rPr>
        <w:t>В случае наличия ошибок и иных неточностей в документах, подтверждающих факт оказания услуг, Заказчик уведомляет об этом Исполнителя в течение 2 (двух) рабочих дней с даты получения указанных документов. Исполнитель обязан в течение 2 (двух) рабочих дней с момента получения данного уведомления от Заказчика устранить ошибки и неточности и предоставить копии исправленных документов Заказчику.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91CC1">
        <w:rPr>
          <w:rFonts w:ascii="Tahoma" w:hAnsi="Tahoma" w:cs="Tahoma"/>
          <w:szCs w:val="20"/>
        </w:rPr>
        <w:t xml:space="preserve">Заказчик обязуется в течение </w:t>
      </w:r>
      <w:sdt>
        <w:sdtPr>
          <w:rPr>
            <w:rFonts w:ascii="Tahoma" w:hAnsi="Tahoma" w:cs="Tahoma"/>
            <w:szCs w:val="20"/>
          </w:rPr>
          <w:id w:val="-328290395"/>
          <w:placeholder>
            <w:docPart w:val="DC464797673E40E7958DFED3CC2E4B7E"/>
          </w:placeholder>
          <w:text/>
        </w:sdtPr>
        <w:sdtEndPr/>
        <w:sdtContent>
          <w:r w:rsidRPr="00291CC1">
            <w:rPr>
              <w:rFonts w:ascii="Tahoma" w:hAnsi="Tahoma" w:cs="Tahoma"/>
              <w:szCs w:val="20"/>
            </w:rPr>
            <w:t>5 (пяти)</w:t>
          </w:r>
        </w:sdtContent>
      </w:sdt>
      <w:r w:rsidRPr="00291CC1">
        <w:rPr>
          <w:rFonts w:ascii="Tahoma" w:hAnsi="Tahoma" w:cs="Tahoma"/>
          <w:szCs w:val="20"/>
        </w:rPr>
        <w:t xml:space="preserve"> рабочих дней, считая с даты получения подписанного Исполнителем </w:t>
      </w:r>
      <w:proofErr w:type="spellStart"/>
      <w:r w:rsidRPr="00291CC1">
        <w:rPr>
          <w:rFonts w:ascii="Tahoma" w:hAnsi="Tahoma" w:cs="Tahoma"/>
          <w:szCs w:val="20"/>
          <w:lang w:eastAsia="en-US"/>
        </w:rPr>
        <w:t>УПД</w:t>
      </w:r>
      <w:proofErr w:type="spellEnd"/>
      <w:r w:rsidRPr="00291CC1">
        <w:rPr>
          <w:rFonts w:ascii="Tahoma" w:hAnsi="Tahoma" w:cs="Tahoma"/>
          <w:szCs w:val="20"/>
        </w:rPr>
        <w:t xml:space="preserve">, выслать Исполнителю подписанный </w:t>
      </w:r>
      <w:proofErr w:type="spellStart"/>
      <w:r w:rsidRPr="00291CC1">
        <w:rPr>
          <w:rFonts w:ascii="Tahoma" w:hAnsi="Tahoma" w:cs="Tahoma"/>
          <w:szCs w:val="20"/>
          <w:lang w:eastAsia="en-US"/>
        </w:rPr>
        <w:t>УПД</w:t>
      </w:r>
      <w:proofErr w:type="spellEnd"/>
      <w:r w:rsidRPr="00291CC1">
        <w:rPr>
          <w:rFonts w:ascii="Tahoma" w:hAnsi="Tahoma" w:cs="Tahoma"/>
          <w:szCs w:val="20"/>
          <w:lang w:eastAsia="en-US"/>
        </w:rPr>
        <w:t xml:space="preserve"> </w:t>
      </w:r>
      <w:r w:rsidRPr="00291CC1">
        <w:rPr>
          <w:rFonts w:ascii="Tahoma" w:hAnsi="Tahoma" w:cs="Tahoma"/>
          <w:szCs w:val="20"/>
        </w:rPr>
        <w:t xml:space="preserve">или направить мотивированный отказ от приемки Услуг. В случае, если Заказчик в указанный срок не подписал </w:t>
      </w:r>
      <w:proofErr w:type="spellStart"/>
      <w:r w:rsidRPr="00291CC1">
        <w:rPr>
          <w:rFonts w:ascii="Tahoma" w:hAnsi="Tahoma" w:cs="Tahoma"/>
          <w:szCs w:val="20"/>
        </w:rPr>
        <w:t>УПД</w:t>
      </w:r>
      <w:proofErr w:type="spellEnd"/>
      <w:r w:rsidRPr="00291CC1">
        <w:rPr>
          <w:rFonts w:ascii="Tahoma" w:hAnsi="Tahoma" w:cs="Tahoma"/>
          <w:szCs w:val="20"/>
        </w:rPr>
        <w:t xml:space="preserve"> или не направил мотивированный отказ от приемки Услуг, Услуги считаются принятыми Заказчиком.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280DAC" w:rsidRPr="009D6B68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AB4142">
        <w:rPr>
          <w:rStyle w:val="afff7"/>
          <w:rFonts w:ascii="Tahoma" w:eastAsia="Times New Roman" w:hAnsi="Tahoma" w:cs="Tahoma"/>
          <w:i/>
          <w:sz w:val="16"/>
          <w:szCs w:val="16"/>
        </w:rPr>
        <w:footnoteReference w:id="1"/>
      </w: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280DAC" w:rsidRPr="004B5AB3" w:rsidRDefault="00280DAC" w:rsidP="00280DAC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A2F34">
        <w:rPr>
          <w:rFonts w:ascii="Tahoma" w:hAnsi="Tahoma" w:cs="Tahoma"/>
          <w:szCs w:val="20"/>
        </w:rPr>
        <w:t>нарушение Исполнителем обязательств по настоящему Договору</w:t>
      </w:r>
      <w:r>
        <w:rPr>
          <w:rFonts w:ascii="Tahoma" w:hAnsi="Tahoma" w:cs="Tahoma"/>
          <w:szCs w:val="20"/>
        </w:rPr>
        <w:t>, за исключением нарушения сроков оказания Услуг</w:t>
      </w:r>
      <w:r w:rsidRPr="004B5AB3">
        <w:rPr>
          <w:rFonts w:ascii="Tahoma" w:eastAsia="Times New Roman" w:hAnsi="Tahoma" w:cs="Tahoma"/>
          <w:szCs w:val="20"/>
        </w:rPr>
        <w:t>;</w:t>
      </w:r>
    </w:p>
    <w:p w:rsidR="00280DAC" w:rsidRPr="004B5AB3" w:rsidRDefault="00280DAC" w:rsidP="00280DAC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280DAC" w:rsidRPr="004B5AB3" w:rsidRDefault="00280DAC" w:rsidP="00280DAC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280DAC" w:rsidRPr="004B5AB3" w:rsidRDefault="00280DAC" w:rsidP="00280DAC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280DAC" w:rsidRPr="004B5AB3" w:rsidRDefault="00280DAC" w:rsidP="00280DAC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в течение </w:t>
      </w:r>
      <w:r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>
        <w:rPr>
          <w:rFonts w:ascii="Tahoma" w:eastAsia="Times New Roman" w:hAnsi="Tahoma" w:cs="Tahoma"/>
          <w:szCs w:val="20"/>
        </w:rPr>
        <w:t xml:space="preserve">, </w:t>
      </w:r>
      <w:r w:rsidRPr="004B5AB3">
        <w:rPr>
          <w:rFonts w:ascii="Tahoma" w:eastAsia="Times New Roman" w:hAnsi="Tahoma" w:cs="Tahoma"/>
          <w:szCs w:val="20"/>
        </w:rPr>
        <w:t>по запросам Заказчика предоставлять Заказчику следующую информацию: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280DAC" w:rsidRPr="00E64A1F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280DAC" w:rsidRPr="00E64A1F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280DAC" w:rsidRPr="004B5AB3" w:rsidRDefault="00280DAC" w:rsidP="00280DAC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Cs/>
          <w:i/>
          <w:szCs w:val="20"/>
        </w:rPr>
      </w:pPr>
      <w:r>
        <w:rPr>
          <w:rFonts w:ascii="Tahoma" w:hAnsi="Tahoma" w:cs="Tahoma"/>
          <w:szCs w:val="20"/>
        </w:rPr>
        <w:t>с</w:t>
      </w:r>
      <w:r w:rsidRPr="00B512BD">
        <w:rPr>
          <w:rFonts w:ascii="Tahoma" w:hAnsi="Tahoma" w:cs="Tahoma"/>
          <w:szCs w:val="20"/>
        </w:rPr>
        <w:t xml:space="preserve"> «</w:t>
      </w:r>
      <w:r>
        <w:rPr>
          <w:rFonts w:ascii="Tahoma" w:hAnsi="Tahoma" w:cs="Tahoma"/>
          <w:szCs w:val="20"/>
        </w:rPr>
        <w:t>01</w:t>
      </w:r>
      <w:r w:rsidRPr="00B512BD">
        <w:rPr>
          <w:rFonts w:ascii="Tahoma" w:hAnsi="Tahoma" w:cs="Tahoma"/>
          <w:szCs w:val="20"/>
        </w:rPr>
        <w:t xml:space="preserve">» </w:t>
      </w:r>
      <w:r w:rsidR="00202AE8">
        <w:rPr>
          <w:rFonts w:ascii="Tahoma" w:hAnsi="Tahoma" w:cs="Tahoma"/>
          <w:szCs w:val="20"/>
        </w:rPr>
        <w:t>январ</w:t>
      </w:r>
      <w:r>
        <w:rPr>
          <w:rFonts w:ascii="Tahoma" w:hAnsi="Tahoma" w:cs="Tahoma"/>
          <w:szCs w:val="20"/>
        </w:rPr>
        <w:t>я</w:t>
      </w:r>
      <w:r w:rsidRPr="00B512BD">
        <w:rPr>
          <w:rFonts w:ascii="Tahoma" w:hAnsi="Tahoma" w:cs="Tahoma"/>
          <w:bCs/>
          <w:szCs w:val="20"/>
        </w:rPr>
        <w:t xml:space="preserve"> </w:t>
      </w:r>
      <w:r w:rsidRPr="00B512BD">
        <w:rPr>
          <w:rFonts w:ascii="Tahoma" w:hAnsi="Tahoma" w:cs="Tahoma"/>
          <w:szCs w:val="20"/>
        </w:rPr>
        <w:t xml:space="preserve">по </w:t>
      </w:r>
      <w:bookmarkStart w:id="1" w:name="Окончание_выполнения_работ"/>
      <w:r w:rsidRPr="00B512BD">
        <w:rPr>
          <w:rFonts w:ascii="Tahoma" w:hAnsi="Tahoma" w:cs="Tahoma"/>
          <w:szCs w:val="20"/>
        </w:rPr>
        <w:t>«3</w:t>
      </w:r>
      <w:r w:rsidR="00202AE8">
        <w:rPr>
          <w:rFonts w:ascii="Tahoma" w:hAnsi="Tahoma" w:cs="Tahoma"/>
          <w:szCs w:val="20"/>
        </w:rPr>
        <w:t>0</w:t>
      </w:r>
      <w:r w:rsidRPr="00B512BD">
        <w:rPr>
          <w:rFonts w:ascii="Tahoma" w:hAnsi="Tahoma" w:cs="Tahoma"/>
          <w:szCs w:val="20"/>
        </w:rPr>
        <w:t xml:space="preserve">» </w:t>
      </w:r>
      <w:r w:rsidR="00202AE8">
        <w:rPr>
          <w:rFonts w:ascii="Tahoma" w:hAnsi="Tahoma" w:cs="Tahoma"/>
          <w:szCs w:val="20"/>
        </w:rPr>
        <w:t>июн</w:t>
      </w:r>
      <w:r>
        <w:rPr>
          <w:rFonts w:ascii="Tahoma" w:hAnsi="Tahoma" w:cs="Tahoma"/>
          <w:szCs w:val="20"/>
        </w:rPr>
        <w:t>я</w:t>
      </w:r>
      <w:r w:rsidRPr="00B512BD">
        <w:rPr>
          <w:rFonts w:ascii="Tahoma" w:hAnsi="Tahoma" w:cs="Tahoma"/>
          <w:szCs w:val="20"/>
        </w:rPr>
        <w:t xml:space="preserve"> 202</w:t>
      </w:r>
      <w:r w:rsidR="00202AE8">
        <w:rPr>
          <w:rFonts w:ascii="Tahoma" w:hAnsi="Tahoma" w:cs="Tahoma"/>
          <w:szCs w:val="20"/>
        </w:rPr>
        <w:t>4</w:t>
      </w:r>
      <w:r w:rsidRPr="00B512BD">
        <w:rPr>
          <w:rFonts w:ascii="Tahoma" w:hAnsi="Tahoma" w:cs="Tahoma"/>
          <w:szCs w:val="20"/>
        </w:rPr>
        <w:t xml:space="preserve"> г</w:t>
      </w:r>
      <w:bookmarkEnd w:id="1"/>
      <w:r>
        <w:rPr>
          <w:rFonts w:ascii="Tahoma" w:hAnsi="Tahoma" w:cs="Tahoma"/>
          <w:szCs w:val="20"/>
        </w:rPr>
        <w:t>ода.</w:t>
      </w:r>
      <w:r w:rsidRPr="004B5AB3">
        <w:rPr>
          <w:rFonts w:ascii="Tahoma" w:hAnsi="Tahoma" w:cs="Tahoma"/>
          <w:bCs/>
          <w:i/>
          <w:szCs w:val="20"/>
        </w:rPr>
        <w:t xml:space="preserve">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</w:t>
      </w:r>
      <w:r w:rsidR="008F37F4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280DAC" w:rsidRPr="004B5AB3" w:rsidRDefault="00280DAC" w:rsidP="00280DAC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280DAC" w:rsidRPr="0026382F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26382F">
        <w:rPr>
          <w:rFonts w:ascii="Tahoma" w:hAnsi="Tahoma" w:cs="Tahoma"/>
          <w:b/>
          <w:szCs w:val="20"/>
        </w:rPr>
        <w:lastRenderedPageBreak/>
        <w:t xml:space="preserve">Порядок оказания Услуг </w:t>
      </w:r>
    </w:p>
    <w:p w:rsidR="00280DAC" w:rsidRPr="0026382F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>Оказание Услуг осуществляется по Заказам филиалов Заказчика на изготовление и доставку печатной продукции. Общий порядок оказания услуг в рамках одного Заказа отражен в Регламенте взаимодействия Исполнителя и Заказчика (Приложение № 3 к Договору</w:t>
      </w:r>
      <w:r w:rsidRPr="0026382F">
        <w:rPr>
          <w:rStyle w:val="afff7"/>
          <w:rFonts w:ascii="Tahoma" w:hAnsi="Tahoma" w:cs="Tahoma"/>
          <w:b/>
          <w:szCs w:val="20"/>
        </w:rPr>
        <w:t xml:space="preserve"> </w:t>
      </w:r>
      <w:r w:rsidRPr="0026382F">
        <w:rPr>
          <w:rFonts w:ascii="Tahoma" w:hAnsi="Tahoma" w:cs="Tahoma"/>
          <w:szCs w:val="20"/>
        </w:rPr>
        <w:t>). Вся информация по Заказам (количество Заказов в месяц, объемы и виды оказываемых Услуг, ориентировочные сроки начала выполнения Заказа) в разрезе филиалов Заказчика, а также общий срок изготовления и доставки готовой продукции до филиалов Заказчика - указаны в Техническом задании (Приложение № 1 к Договору).</w:t>
      </w:r>
    </w:p>
    <w:p w:rsidR="00280DAC" w:rsidRPr="0026382F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Исполнитель </w:t>
      </w:r>
      <w:r w:rsidRPr="0026382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09389E" w:rsidRPr="0026382F" w:rsidRDefault="0009389E" w:rsidP="0009389E">
      <w:pPr>
        <w:pStyle w:val="afffa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5.1.3. Фотосъемка и/или видеосъёмка, аудиозапись (в </w:t>
      </w:r>
      <w:proofErr w:type="spellStart"/>
      <w:r w:rsidRPr="0026382F">
        <w:rPr>
          <w:rFonts w:ascii="Tahoma" w:hAnsi="Tahoma" w:cs="Tahoma"/>
          <w:szCs w:val="20"/>
        </w:rPr>
        <w:t>т.ч</w:t>
      </w:r>
      <w:proofErr w:type="spellEnd"/>
      <w:r w:rsidRPr="0026382F">
        <w:rPr>
          <w:rFonts w:ascii="Tahoma" w:hAnsi="Tahoma" w:cs="Tahoma"/>
          <w:szCs w:val="20"/>
        </w:rPr>
        <w:t xml:space="preserve">. с использованием мобильных телефонов) на территории Заказчика (Объекта), запрещена, за исключением случаев, прямо предусмотренных Договором, а именно: фото- и </w:t>
      </w:r>
      <w:proofErr w:type="spellStart"/>
      <w:r w:rsidRPr="0026382F">
        <w:rPr>
          <w:rFonts w:ascii="Tahoma" w:hAnsi="Tahoma" w:cs="Tahoma"/>
          <w:szCs w:val="20"/>
        </w:rPr>
        <w:t>видеофиксации</w:t>
      </w:r>
      <w:proofErr w:type="spellEnd"/>
      <w:r w:rsidRPr="0026382F">
        <w:rPr>
          <w:rFonts w:ascii="Tahoma" w:hAnsi="Tahoma" w:cs="Tahoma"/>
          <w:szCs w:val="20"/>
        </w:rPr>
        <w:t xml:space="preserve"> времени прибытия транспорта, начала и окончания разгрузки, состояния коробок с печатной продукцией к началу разгрузки.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280DAC" w:rsidRPr="004B5AB3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1B489F">
        <w:rPr>
          <w:rFonts w:ascii="Tahoma" w:hAnsi="Tahoma" w:cs="Tahoma"/>
          <w:szCs w:val="20"/>
        </w:rPr>
        <w:t>По окончани</w:t>
      </w:r>
      <w:r>
        <w:rPr>
          <w:rFonts w:ascii="Tahoma" w:hAnsi="Tahoma" w:cs="Tahoma"/>
          <w:szCs w:val="20"/>
        </w:rPr>
        <w:t>и</w:t>
      </w:r>
      <w:r w:rsidRPr="001B489F">
        <w:rPr>
          <w:rFonts w:ascii="Tahoma" w:hAnsi="Tahoma" w:cs="Tahoma"/>
          <w:szCs w:val="20"/>
        </w:rPr>
        <w:t xml:space="preserve"> </w:t>
      </w:r>
      <w:r w:rsidRPr="00843ECD">
        <w:rPr>
          <w:rFonts w:ascii="Tahoma" w:hAnsi="Tahoma" w:cs="Tahoma"/>
          <w:szCs w:val="20"/>
        </w:rPr>
        <w:t>изготовлени</w:t>
      </w:r>
      <w:r>
        <w:rPr>
          <w:rFonts w:ascii="Tahoma" w:hAnsi="Tahoma" w:cs="Tahoma"/>
          <w:szCs w:val="20"/>
        </w:rPr>
        <w:t xml:space="preserve">я </w:t>
      </w:r>
      <w:proofErr w:type="spellStart"/>
      <w:r>
        <w:rPr>
          <w:rFonts w:ascii="Tahoma" w:hAnsi="Tahoma" w:cs="Tahoma"/>
          <w:szCs w:val="20"/>
        </w:rPr>
        <w:t>ПД</w:t>
      </w:r>
      <w:proofErr w:type="spellEnd"/>
      <w:r>
        <w:rPr>
          <w:rFonts w:ascii="Tahoma" w:hAnsi="Tahoma" w:cs="Tahoma"/>
          <w:szCs w:val="20"/>
        </w:rPr>
        <w:t xml:space="preserve"> и документов прочей печати по Заказу филиала Заказчика, </w:t>
      </w:r>
      <w:r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r w:rsidRPr="00BB0CA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и доставке готовой продукции до филиала Заказчика</w:t>
      </w:r>
      <w:r w:rsidRPr="004B5AB3">
        <w:rPr>
          <w:rFonts w:ascii="Tahoma" w:hAnsi="Tahoma" w:cs="Tahoma"/>
          <w:szCs w:val="20"/>
        </w:rPr>
        <w:t xml:space="preserve">. </w:t>
      </w:r>
    </w:p>
    <w:p w:rsidR="00280DAC" w:rsidRPr="004B5AB3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280DAC" w:rsidRPr="009D6B68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</w:t>
      </w:r>
      <w:r w:rsidRPr="004B5AB3">
        <w:rPr>
          <w:rFonts w:ascii="Tahoma" w:hAnsi="Tahoma" w:cs="Tahoma"/>
          <w:szCs w:val="20"/>
        </w:rPr>
        <w:t xml:space="preserve">акта </w:t>
      </w:r>
      <w:r>
        <w:rPr>
          <w:rFonts w:ascii="Tahoma" w:hAnsi="Tahoma" w:cs="Tahoma"/>
          <w:szCs w:val="20"/>
        </w:rPr>
        <w:t>приема-передачи документации (вместе с готовой продукцией, доставленной в пункт приема Заказчика,</w:t>
      </w:r>
      <w:r>
        <w:rPr>
          <w:rFonts w:ascii="Tahoma" w:eastAsia="Times New Roman" w:hAnsi="Tahoma" w:cs="Tahoma"/>
          <w:szCs w:val="20"/>
        </w:rPr>
        <w:t xml:space="preserve"> форма акта приведена в Приложении </w:t>
      </w:r>
      <w:r w:rsidRPr="00B07661">
        <w:rPr>
          <w:rFonts w:ascii="Tahoma" w:eastAsia="Times New Roman" w:hAnsi="Tahoma" w:cs="Tahoma"/>
          <w:szCs w:val="20"/>
        </w:rPr>
        <w:t>№2</w:t>
      </w:r>
      <w:r w:rsidR="00B07661" w:rsidRPr="00B07661">
        <w:rPr>
          <w:rFonts w:ascii="Tahoma" w:eastAsia="Times New Roman" w:hAnsi="Tahoma" w:cs="Tahoma"/>
          <w:szCs w:val="20"/>
        </w:rPr>
        <w:t>1</w:t>
      </w:r>
      <w:r>
        <w:rPr>
          <w:rFonts w:ascii="Tahoma" w:eastAsia="Times New Roman" w:hAnsi="Tahoma" w:cs="Tahoma"/>
          <w:szCs w:val="20"/>
        </w:rPr>
        <w:t xml:space="preserve"> к Техническому заданию (</w:t>
      </w:r>
      <w:r>
        <w:rPr>
          <w:rFonts w:ascii="Tahoma" w:hAnsi="Tahoma" w:cs="Tahoma"/>
          <w:szCs w:val="20"/>
        </w:rPr>
        <w:t>Приложение №1</w:t>
      </w:r>
      <w:r w:rsidRPr="004B5AB3">
        <w:rPr>
          <w:rFonts w:ascii="Tahoma" w:hAnsi="Tahoma" w:cs="Tahoma"/>
          <w:szCs w:val="20"/>
        </w:rPr>
        <w:t xml:space="preserve"> к Договору</w:t>
      </w:r>
      <w:r>
        <w:rPr>
          <w:rFonts w:ascii="Tahoma" w:hAnsi="Tahoma" w:cs="Tahoma"/>
          <w:szCs w:val="20"/>
        </w:rPr>
        <w:t>))</w:t>
      </w:r>
      <w:r w:rsidRPr="009D6B68">
        <w:rPr>
          <w:rFonts w:ascii="Tahoma" w:hAnsi="Tahoma" w:cs="Tahoma"/>
          <w:szCs w:val="20"/>
        </w:rPr>
        <w:t>, подписанных Исполнителем</w:t>
      </w:r>
      <w:r>
        <w:rPr>
          <w:rFonts w:ascii="Tahoma" w:hAnsi="Tahoma" w:cs="Tahoma"/>
          <w:szCs w:val="20"/>
        </w:rPr>
        <w:t>.</w:t>
      </w:r>
      <w:r w:rsidRPr="009D6B68">
        <w:rPr>
          <w:rFonts w:ascii="Tahoma" w:hAnsi="Tahoma" w:cs="Tahoma"/>
          <w:szCs w:val="20"/>
        </w:rPr>
        <w:t xml:space="preserve">   </w:t>
      </w:r>
    </w:p>
    <w:p w:rsidR="00280DAC" w:rsidRPr="009D6B68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</w:t>
      </w:r>
      <w:r w:rsidRPr="004B5AB3">
        <w:rPr>
          <w:rFonts w:ascii="Tahoma" w:hAnsi="Tahoma" w:cs="Tahoma"/>
          <w:szCs w:val="20"/>
        </w:rPr>
        <w:t xml:space="preserve">не более </w:t>
      </w:r>
      <w:r>
        <w:rPr>
          <w:rFonts w:ascii="Tahoma" w:hAnsi="Tahoma" w:cs="Tahoma"/>
          <w:szCs w:val="20"/>
        </w:rPr>
        <w:t>1</w:t>
      </w:r>
      <w:r w:rsidRPr="004B5AB3">
        <w:rPr>
          <w:rFonts w:ascii="Tahoma" w:hAnsi="Tahoma" w:cs="Tahoma"/>
          <w:szCs w:val="20"/>
        </w:rPr>
        <w:t xml:space="preserve"> (</w:t>
      </w:r>
      <w:r>
        <w:rPr>
          <w:rFonts w:ascii="Tahoma" w:hAnsi="Tahoma" w:cs="Tahoma"/>
          <w:szCs w:val="20"/>
        </w:rPr>
        <w:t>одного</w:t>
      </w:r>
      <w:r w:rsidRPr="004B5AB3">
        <w:rPr>
          <w:rFonts w:ascii="Tahoma" w:hAnsi="Tahoma" w:cs="Tahoma"/>
          <w:szCs w:val="20"/>
        </w:rPr>
        <w:t xml:space="preserve">) </w:t>
      </w:r>
      <w:r>
        <w:rPr>
          <w:rFonts w:ascii="Tahoma" w:hAnsi="Tahoma" w:cs="Tahoma"/>
          <w:szCs w:val="20"/>
        </w:rPr>
        <w:t>календарного</w:t>
      </w:r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</w:t>
      </w:r>
      <w:r w:rsidRPr="004B5AB3">
        <w:rPr>
          <w:rFonts w:ascii="Tahoma" w:hAnsi="Tahoma" w:cs="Tahoma"/>
          <w:szCs w:val="20"/>
        </w:rPr>
        <w:t xml:space="preserve">акта </w:t>
      </w:r>
      <w:r>
        <w:rPr>
          <w:rFonts w:ascii="Tahoma" w:hAnsi="Tahoma" w:cs="Tahoma"/>
          <w:szCs w:val="20"/>
        </w:rPr>
        <w:t>приема-передачи документации</w:t>
      </w:r>
      <w:r w:rsidRPr="009D6B68">
        <w:rPr>
          <w:rFonts w:ascii="Tahoma" w:hAnsi="Tahoma" w:cs="Tahoma"/>
          <w:szCs w:val="20"/>
        </w:rPr>
        <w:t xml:space="preserve"> и документов, указанных в п.5.2.3. Договора, при условии отсутствия претензий к качеству Услуг, осмотреть и принять оказанные Услуги.</w:t>
      </w:r>
    </w:p>
    <w:p w:rsidR="00280DAC" w:rsidRPr="009D6B68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Услуг   путем подписания </w:t>
      </w:r>
      <w:r w:rsidRPr="004B5AB3">
        <w:rPr>
          <w:rFonts w:ascii="Tahoma" w:hAnsi="Tahoma" w:cs="Tahoma"/>
          <w:szCs w:val="20"/>
        </w:rPr>
        <w:t>акт</w:t>
      </w:r>
      <w:r>
        <w:rPr>
          <w:rFonts w:ascii="Tahoma" w:hAnsi="Tahoma" w:cs="Tahoma"/>
          <w:szCs w:val="20"/>
        </w:rPr>
        <w:t>а</w:t>
      </w:r>
      <w:r w:rsidRPr="004B5AB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приема-передачи документации</w:t>
      </w:r>
      <w:r w:rsidRPr="009D6B68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r w:rsidRPr="004B5AB3">
        <w:rPr>
          <w:rFonts w:ascii="Tahoma" w:hAnsi="Tahoma" w:cs="Tahoma"/>
          <w:szCs w:val="20"/>
        </w:rPr>
        <w:t xml:space="preserve">акт </w:t>
      </w:r>
      <w:r>
        <w:rPr>
          <w:rFonts w:ascii="Tahoma" w:hAnsi="Tahoma" w:cs="Tahoma"/>
          <w:szCs w:val="20"/>
        </w:rPr>
        <w:t>приема-передачи документации</w:t>
      </w:r>
      <w:r w:rsidRPr="009D6B68">
        <w:rPr>
          <w:rFonts w:ascii="Tahoma" w:hAnsi="Tahoma" w:cs="Tahoma"/>
          <w:szCs w:val="20"/>
        </w:rPr>
        <w:t>.</w:t>
      </w:r>
    </w:p>
    <w:p w:rsidR="00280DAC" w:rsidRPr="009D6B68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r>
        <w:rPr>
          <w:rFonts w:ascii="Tahoma" w:hAnsi="Tahoma" w:cs="Tahoma"/>
          <w:szCs w:val="20"/>
        </w:rPr>
        <w:t>в течение 5 (пяти) рабочих дней</w:t>
      </w:r>
      <w:r w:rsidRPr="009D6B68">
        <w:rPr>
          <w:rFonts w:ascii="Tahoma" w:hAnsi="Tahoma" w:cs="Tahoma"/>
          <w:szCs w:val="20"/>
        </w:rPr>
        <w:t xml:space="preserve"> оформить мотивированный отказ от приемки оказанных Услуг и направить его Исполнителю. </w:t>
      </w:r>
    </w:p>
    <w:p w:rsidR="00280DAC" w:rsidRPr="004B5AB3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</w:t>
      </w:r>
      <w:r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D6066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lastRenderedPageBreak/>
        <w:t xml:space="preserve">Гарантии качества распространяются на Услуги, оказанные Исполнителем по Договору.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Pr="00F7643B"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>
        <w:rPr>
          <w:rFonts w:ascii="Tahoma" w:hAnsi="Tahoma" w:cs="Tahoma"/>
          <w:b w:val="0"/>
          <w:color w:val="auto"/>
          <w:sz w:val="20"/>
          <w:szCs w:val="20"/>
        </w:rPr>
        <w:t>дву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х) рабочих дней после их обнаружения. Исполнитель обязан за свой счет устранить указанные недостатки в течение </w:t>
      </w:r>
      <w:r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>
        <w:rPr>
          <w:rFonts w:ascii="Tahoma" w:hAnsi="Tahoma" w:cs="Tahoma"/>
          <w:b w:val="0"/>
          <w:color w:val="auto"/>
          <w:sz w:val="20"/>
          <w:szCs w:val="20"/>
        </w:rPr>
        <w:t>двух)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) дней с момента получения Уведомления.</w:t>
      </w:r>
    </w:p>
    <w:p w:rsidR="00280DAC" w:rsidRPr="004B5AB3" w:rsidRDefault="00280DAC" w:rsidP="00280DAC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</w:t>
      </w:r>
      <w:r>
        <w:rPr>
          <w:rFonts w:ascii="Tahoma" w:hAnsi="Tahoma" w:cs="Tahoma"/>
          <w:szCs w:val="20"/>
        </w:rPr>
        <w:t xml:space="preserve">оказанных Услуг, </w:t>
      </w:r>
      <w:r w:rsidRPr="00B135AC">
        <w:rPr>
          <w:rFonts w:ascii="Tahoma" w:hAnsi="Tahoma" w:cs="Tahoma"/>
          <w:szCs w:val="20"/>
        </w:rPr>
        <w:t xml:space="preserve">с обязательным предоставлением данных системы </w:t>
      </w:r>
      <w:proofErr w:type="spellStart"/>
      <w:r w:rsidRPr="00B135AC">
        <w:rPr>
          <w:rFonts w:ascii="Tahoma" w:hAnsi="Tahoma" w:cs="Tahoma"/>
          <w:szCs w:val="20"/>
        </w:rPr>
        <w:t>видеофиксации</w:t>
      </w:r>
      <w:proofErr w:type="spellEnd"/>
      <w:r w:rsidRPr="00B135AC">
        <w:rPr>
          <w:rFonts w:ascii="Tahoma" w:hAnsi="Tahoma" w:cs="Tahoma"/>
          <w:szCs w:val="20"/>
        </w:rPr>
        <w:t xml:space="preserve">, установленной у Исполнителя, и данных системы технического контроля продукции (данные системы </w:t>
      </w:r>
      <w:proofErr w:type="spellStart"/>
      <w:r w:rsidRPr="00B135AC">
        <w:rPr>
          <w:rFonts w:ascii="Tahoma" w:hAnsi="Tahoma" w:cs="Tahoma"/>
          <w:szCs w:val="20"/>
        </w:rPr>
        <w:t>видеофиксации</w:t>
      </w:r>
      <w:proofErr w:type="spellEnd"/>
      <w:r w:rsidRPr="00B135AC">
        <w:rPr>
          <w:rFonts w:ascii="Tahoma" w:hAnsi="Tahoma" w:cs="Tahoma"/>
          <w:szCs w:val="20"/>
        </w:rPr>
        <w:t xml:space="preserve"> должны обеспечивать необходимый обзор и качество для фиксации процессов проверки и упаковки продукции (</w:t>
      </w:r>
      <w:proofErr w:type="spellStart"/>
      <w:r w:rsidRPr="00B135AC">
        <w:rPr>
          <w:rFonts w:ascii="Tahoma" w:hAnsi="Tahoma" w:cs="Tahoma"/>
          <w:szCs w:val="20"/>
        </w:rPr>
        <w:t>ПД</w:t>
      </w:r>
      <w:proofErr w:type="spellEnd"/>
      <w:r w:rsidRPr="00B135AC">
        <w:rPr>
          <w:rFonts w:ascii="Tahoma" w:hAnsi="Tahoma" w:cs="Tahoma"/>
          <w:szCs w:val="20"/>
        </w:rPr>
        <w:t xml:space="preserve"> и документов прочей печати) по качеству, составу и количеству, и храниться не менее </w:t>
      </w:r>
      <w:r>
        <w:rPr>
          <w:rFonts w:ascii="Tahoma" w:hAnsi="Tahoma" w:cs="Tahoma"/>
          <w:szCs w:val="20"/>
        </w:rPr>
        <w:t>дву</w:t>
      </w:r>
      <w:r w:rsidRPr="00B135AC">
        <w:rPr>
          <w:rFonts w:ascii="Tahoma" w:hAnsi="Tahoma" w:cs="Tahoma"/>
          <w:szCs w:val="20"/>
        </w:rPr>
        <w:t>х месяцев).</w:t>
      </w:r>
      <w:r>
        <w:rPr>
          <w:rFonts w:ascii="Tahoma" w:hAnsi="Tahoma" w:cs="Tahoma"/>
          <w:szCs w:val="20"/>
        </w:rPr>
        <w:t xml:space="preserve"> </w:t>
      </w:r>
      <w:r w:rsidRPr="00B135AC">
        <w:rPr>
          <w:rFonts w:ascii="Tahoma" w:hAnsi="Tahoma" w:cs="Tahoma"/>
          <w:szCs w:val="20"/>
        </w:rPr>
        <w:t xml:space="preserve">Данные системы </w:t>
      </w:r>
      <w:proofErr w:type="spellStart"/>
      <w:r w:rsidRPr="00B135AC">
        <w:rPr>
          <w:rFonts w:ascii="Tahoma" w:hAnsi="Tahoma" w:cs="Tahoma"/>
          <w:szCs w:val="20"/>
        </w:rPr>
        <w:t>видеофиксации</w:t>
      </w:r>
      <w:proofErr w:type="spellEnd"/>
      <w:r w:rsidRPr="00B135AC">
        <w:rPr>
          <w:rFonts w:ascii="Tahoma" w:hAnsi="Tahoma" w:cs="Tahoma"/>
          <w:szCs w:val="20"/>
        </w:rPr>
        <w:t xml:space="preserve"> и технического контроля передаются Заказчику через защищенный канал связи</w:t>
      </w:r>
      <w:r w:rsidRPr="004B5AB3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2"/>
    </w:p>
    <w:p w:rsidR="00280DAC" w:rsidRPr="00725B0D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нарушение </w:t>
      </w:r>
      <w:r w:rsidRPr="003A27F1">
        <w:rPr>
          <w:rFonts w:ascii="Tahoma" w:hAnsi="Tahoma" w:cs="Tahoma"/>
          <w:szCs w:val="20"/>
        </w:rPr>
        <w:t>промежуточн</w:t>
      </w:r>
      <w:r w:rsidRPr="00BE128D">
        <w:rPr>
          <w:rFonts w:ascii="Tahoma" w:hAnsi="Tahoma" w:cs="Tahoma"/>
          <w:szCs w:val="20"/>
        </w:rPr>
        <w:t xml:space="preserve">ых </w:t>
      </w:r>
      <w:r w:rsidRPr="004B5AB3">
        <w:rPr>
          <w:rFonts w:ascii="Tahoma" w:hAnsi="Tahoma" w:cs="Tahoma"/>
          <w:szCs w:val="20"/>
        </w:rPr>
        <w:t>сроков оказания Услуг</w:t>
      </w:r>
      <w:r>
        <w:rPr>
          <w:rFonts w:ascii="Tahoma" w:hAnsi="Tahoma" w:cs="Tahoma"/>
          <w:szCs w:val="20"/>
        </w:rPr>
        <w:t xml:space="preserve">, предусмотренных </w:t>
      </w:r>
      <w:r>
        <w:rPr>
          <w:rFonts w:ascii="Tahoma" w:eastAsia="Times New Roman" w:hAnsi="Tahoma" w:cs="Tahoma"/>
          <w:szCs w:val="20"/>
        </w:rPr>
        <w:t>Техническим заданием (</w:t>
      </w:r>
      <w:r>
        <w:rPr>
          <w:rFonts w:ascii="Tahoma" w:hAnsi="Tahoma" w:cs="Tahoma"/>
          <w:szCs w:val="20"/>
        </w:rPr>
        <w:t>Приложение №1</w:t>
      </w:r>
      <w:r w:rsidRPr="004B5AB3">
        <w:rPr>
          <w:rFonts w:ascii="Tahoma" w:hAnsi="Tahoma" w:cs="Tahoma"/>
          <w:szCs w:val="20"/>
        </w:rPr>
        <w:t xml:space="preserve"> к Договору</w:t>
      </w:r>
      <w:r>
        <w:rPr>
          <w:rFonts w:ascii="Tahoma" w:hAnsi="Tahoma" w:cs="Tahoma"/>
          <w:szCs w:val="20"/>
        </w:rPr>
        <w:t>),</w:t>
      </w:r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r w:rsidRPr="001B489F">
        <w:rPr>
          <w:rFonts w:ascii="Tahoma" w:hAnsi="Tahoma" w:cs="Tahoma"/>
          <w:szCs w:val="20"/>
        </w:rPr>
        <w:t>0,2 % (двух десятых процента) от</w:t>
      </w:r>
      <w:r w:rsidRPr="004B5AB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стоимости</w:t>
      </w:r>
      <w:r w:rsidRPr="004B5AB3">
        <w:rPr>
          <w:rFonts w:ascii="Tahoma" w:hAnsi="Tahoma" w:cs="Tahoma"/>
          <w:szCs w:val="20"/>
        </w:rPr>
        <w:t xml:space="preserve"> Услуг</w:t>
      </w:r>
      <w:r>
        <w:rPr>
          <w:rFonts w:ascii="Tahoma" w:hAnsi="Tahoma" w:cs="Tahoma"/>
          <w:szCs w:val="20"/>
        </w:rPr>
        <w:t xml:space="preserve"> Заказа Заказчика</w:t>
      </w:r>
      <w:r w:rsidRPr="003A27F1">
        <w:rPr>
          <w:rFonts w:ascii="Tahoma" w:hAnsi="Tahoma" w:cs="Tahoma"/>
          <w:szCs w:val="20"/>
        </w:rPr>
        <w:t>, по котор</w:t>
      </w:r>
      <w:r>
        <w:rPr>
          <w:rFonts w:ascii="Tahoma" w:hAnsi="Tahoma" w:cs="Tahoma"/>
          <w:szCs w:val="20"/>
        </w:rPr>
        <w:t>ому</w:t>
      </w:r>
      <w:r w:rsidRPr="003A27F1">
        <w:rPr>
          <w:rFonts w:ascii="Tahoma" w:hAnsi="Tahoma" w:cs="Tahoma"/>
          <w:szCs w:val="20"/>
        </w:rPr>
        <w:t xml:space="preserve"> допущено нарушение,</w:t>
      </w:r>
      <w:r w:rsidRPr="004B5AB3">
        <w:rPr>
          <w:rFonts w:ascii="Tahoma" w:hAnsi="Tahoma" w:cs="Tahoma"/>
          <w:szCs w:val="20"/>
        </w:rPr>
        <w:t xml:space="preserve"> </w:t>
      </w:r>
      <w:r w:rsidRPr="001B489F">
        <w:rPr>
          <w:rFonts w:ascii="Tahoma" w:hAnsi="Tahoma" w:cs="Tahoma"/>
          <w:szCs w:val="20"/>
        </w:rPr>
        <w:t xml:space="preserve">за каждый день просрочки до фактического начала оказания Услуг. </w:t>
      </w:r>
    </w:p>
    <w:p w:rsidR="00280DAC" w:rsidRPr="004B5AB3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280DAC" w:rsidRPr="004B5AB3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</w:t>
      </w:r>
      <w:r w:rsidRPr="004B5AB3">
        <w:rPr>
          <w:rFonts w:ascii="Tahoma" w:eastAsia="Times New Roman" w:hAnsi="Tahoma" w:cs="Tahoma"/>
          <w:szCs w:val="20"/>
        </w:rPr>
        <w:lastRenderedPageBreak/>
        <w:t>оставшуюся сумму авансового платежа.</w:t>
      </w:r>
    </w:p>
    <w:p w:rsidR="00280DAC" w:rsidRPr="004B5AB3" w:rsidRDefault="00280DAC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497310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  <w:lang w:val="en-US"/>
        </w:rPr>
        <w:t> </w:t>
      </w:r>
      <w:r w:rsidRPr="00497310">
        <w:rPr>
          <w:rFonts w:ascii="Tahoma" w:hAnsi="Tahoma" w:cs="Tahoma"/>
          <w:szCs w:val="20"/>
        </w:rPr>
        <w:t>000 (</w:t>
      </w:r>
      <w:r>
        <w:rPr>
          <w:rFonts w:ascii="Tahoma" w:hAnsi="Tahoma" w:cs="Tahoma"/>
          <w:szCs w:val="20"/>
        </w:rPr>
        <w:t>пять тысяч) рублей</w:t>
      </w:r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r w:rsidR="00BC63D7">
        <w:rPr>
          <w:rFonts w:ascii="Tahoma" w:hAnsi="Tahoma" w:cs="Tahoma"/>
          <w:szCs w:val="20"/>
        </w:rPr>
        <w:t>.</w:t>
      </w:r>
    </w:p>
    <w:p w:rsidR="00280DAC" w:rsidRPr="00BC63D7" w:rsidRDefault="00280DAC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0F07E0">
        <w:rPr>
          <w:rFonts w:ascii="Tahoma" w:hAnsi="Tahoma" w:cs="Tahoma"/>
        </w:rPr>
        <w:t>В случае выявления Заказчиком нарушения со стороны Исполнителя требований к качеству готовой продукции, установленных Договором (Приложение № 1 к Договору)</w:t>
      </w:r>
      <w:r>
        <w:rPr>
          <w:rFonts w:ascii="Tahoma" w:hAnsi="Tahoma" w:cs="Tahoma"/>
        </w:rPr>
        <w:t xml:space="preserve"> </w:t>
      </w:r>
      <w:r w:rsidRPr="009B2E44">
        <w:rPr>
          <w:rFonts w:ascii="Tahoma" w:hAnsi="Tahoma" w:cs="Tahoma"/>
        </w:rPr>
        <w:t xml:space="preserve">или к количеству изготовленной продукции, – Заказчик направляет Исполнителю по электронной почте претензию,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продукции, а факт отправки претензии сообщает Исполнителю посредством телефонной связи. Исполнитель обязан обеспечить производство, доставку и разгрузку недостающих </w:t>
      </w:r>
      <w:proofErr w:type="spellStart"/>
      <w:r w:rsidRPr="009B2E44">
        <w:rPr>
          <w:rFonts w:ascii="Tahoma" w:hAnsi="Tahoma" w:cs="Tahoma"/>
        </w:rPr>
        <w:t>ПД</w:t>
      </w:r>
      <w:proofErr w:type="spellEnd"/>
      <w:r w:rsidRPr="009B2E44">
        <w:rPr>
          <w:rFonts w:ascii="Tahoma" w:hAnsi="Tahoma" w:cs="Tahoma"/>
        </w:rPr>
        <w:t xml:space="preserve"> или документов прочей печати по адресам Заказчика в срок не более 36 часов с момента отправления Заказчиком претензии. При нарушении Исполнителем указанного срока устранения недостатков, Заказчик вправе потребовать от Исполнителя выплаты неустойки </w:t>
      </w:r>
      <w:r w:rsidRPr="00D61F51">
        <w:rPr>
          <w:rFonts w:ascii="Tahoma" w:eastAsia="Times New Roman" w:hAnsi="Tahoma" w:cs="Tahoma"/>
        </w:rPr>
        <w:t>в размере</w:t>
      </w:r>
      <w:r w:rsidRPr="009B2E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0,01</w:t>
      </w:r>
      <w:r w:rsidRPr="009B2E44">
        <w:rPr>
          <w:rFonts w:ascii="Tahoma" w:hAnsi="Tahoma" w:cs="Tahoma"/>
        </w:rPr>
        <w:t>% (одно</w:t>
      </w:r>
      <w:r>
        <w:rPr>
          <w:rFonts w:ascii="Tahoma" w:hAnsi="Tahoma" w:cs="Tahoma"/>
        </w:rPr>
        <w:t xml:space="preserve">й сотой </w:t>
      </w:r>
      <w:r w:rsidRPr="009B2E44">
        <w:rPr>
          <w:rFonts w:ascii="Tahoma" w:hAnsi="Tahoma" w:cs="Tahoma"/>
        </w:rPr>
        <w:t>про</w:t>
      </w:r>
      <w:r>
        <w:rPr>
          <w:rFonts w:ascii="Tahoma" w:hAnsi="Tahoma" w:cs="Tahoma"/>
        </w:rPr>
        <w:t>ц</w:t>
      </w:r>
      <w:r w:rsidRPr="009B2E44">
        <w:rPr>
          <w:rFonts w:ascii="Tahoma" w:hAnsi="Tahoma" w:cs="Tahoma"/>
        </w:rPr>
        <w:t>ента) от стоимости изготовления недостающей продукции за каждый час просрочки с момента истечения срока, установленного для устранения недостатков</w:t>
      </w:r>
      <w:r w:rsidRPr="00A7404A">
        <w:rPr>
          <w:rFonts w:ascii="Tahoma" w:hAnsi="Tahoma" w:cs="Tahoma"/>
        </w:rPr>
        <w:t xml:space="preserve">. </w:t>
      </w:r>
      <w:r w:rsidRPr="00B9581A">
        <w:rPr>
          <w:rFonts w:ascii="Tahoma" w:hAnsi="Tahoma" w:cs="Tahoma"/>
        </w:rPr>
        <w:t>Вышеуказанная неустойка не начисляется в случае, если просрочка была связана с отключением электроэнергии на производстве Исполнителя по обстоятельствам, не зависящим от Исполнителя.</w:t>
      </w:r>
    </w:p>
    <w:p w:rsidR="00BC63D7" w:rsidRPr="0026382F" w:rsidRDefault="00BC63D7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26382F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3"/>
    </w:p>
    <w:p w:rsidR="00280DAC" w:rsidRPr="004B5AB3" w:rsidRDefault="00280DAC" w:rsidP="00280DAC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5"/>
      <w:bookmarkStart w:id="5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4"/>
      <w:r w:rsidRPr="004B5AB3">
        <w:rPr>
          <w:rFonts w:ascii="Tahoma" w:hAnsi="Tahoma" w:cs="Tahoma"/>
          <w:szCs w:val="20"/>
        </w:rPr>
        <w:t xml:space="preserve"> </w:t>
      </w:r>
      <w:bookmarkEnd w:id="5"/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6"/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377C80" w:rsidRPr="00D23C96" w:rsidRDefault="00377C80" w:rsidP="00377C80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lastRenderedPageBreak/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377C80" w:rsidRPr="00923A95" w:rsidRDefault="00377C80" w:rsidP="00377C8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377C80" w:rsidRPr="00291DF8" w:rsidRDefault="00377C80" w:rsidP="00377C8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1D4979" w:rsidRDefault="00475349" w:rsidP="001D4979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hAnsi="Tahoma" w:cs="Tahoma"/>
          <w:szCs w:val="20"/>
        </w:rPr>
      </w:pPr>
      <w:r>
        <w:rPr>
          <w:rFonts w:ascii="Tahoma" w:hAnsi="Tahoma" w:cs="Tahoma"/>
          <w:sz w:val="20"/>
          <w:szCs w:val="20"/>
        </w:rPr>
        <w:t>Ответственность Исполнителя в сфере з</w:t>
      </w:r>
      <w:r w:rsidR="001D4979">
        <w:rPr>
          <w:rFonts w:ascii="Tahoma" w:hAnsi="Tahoma" w:cs="Tahoma"/>
          <w:sz w:val="20"/>
          <w:szCs w:val="20"/>
        </w:rPr>
        <w:t>ащит</w:t>
      </w:r>
      <w:r>
        <w:rPr>
          <w:rFonts w:ascii="Tahoma" w:hAnsi="Tahoma" w:cs="Tahoma"/>
          <w:sz w:val="20"/>
          <w:szCs w:val="20"/>
        </w:rPr>
        <w:t>ы</w:t>
      </w:r>
      <w:r w:rsidR="001D4979">
        <w:rPr>
          <w:rFonts w:ascii="Tahoma" w:hAnsi="Tahoma" w:cs="Tahoma"/>
          <w:sz w:val="20"/>
          <w:szCs w:val="20"/>
        </w:rPr>
        <w:t xml:space="preserve"> персональных данных Заказчика.</w:t>
      </w:r>
    </w:p>
    <w:p w:rsidR="00AC2489" w:rsidRDefault="001D4979" w:rsidP="00AC2489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1D4979">
        <w:rPr>
          <w:rFonts w:ascii="Tahoma" w:hAnsi="Tahoma" w:cs="Tahoma"/>
          <w:szCs w:val="20"/>
        </w:rPr>
        <w:t>7.1</w:t>
      </w:r>
      <w:r w:rsidR="00FA0805">
        <w:rPr>
          <w:rFonts w:ascii="Tahoma" w:hAnsi="Tahoma" w:cs="Tahoma"/>
          <w:szCs w:val="20"/>
        </w:rPr>
        <w:t>6</w:t>
      </w:r>
      <w:r w:rsidRPr="001D4979">
        <w:rPr>
          <w:rFonts w:ascii="Tahoma" w:hAnsi="Tahoma" w:cs="Tahoma"/>
          <w:szCs w:val="20"/>
        </w:rPr>
        <w:t xml:space="preserve">.1. </w:t>
      </w:r>
      <w:r w:rsidR="00AC2489" w:rsidRPr="00C00F8F">
        <w:rPr>
          <w:rFonts w:ascii="Tahoma" w:hAnsi="Tahoma" w:cs="Tahoma"/>
          <w:szCs w:val="20"/>
        </w:rPr>
        <w:t>Исполнитель обязан в течение 10 (</w:t>
      </w:r>
      <w:r w:rsidR="00AC2489">
        <w:rPr>
          <w:rFonts w:ascii="Tahoma" w:hAnsi="Tahoma" w:cs="Tahoma"/>
          <w:szCs w:val="20"/>
        </w:rPr>
        <w:t>д</w:t>
      </w:r>
      <w:r w:rsidR="00AC2489" w:rsidRPr="00C00F8F">
        <w:rPr>
          <w:rFonts w:ascii="Tahoma" w:hAnsi="Tahoma" w:cs="Tahoma"/>
          <w:szCs w:val="20"/>
        </w:rPr>
        <w:t xml:space="preserve">есяти) календарных дней с момента подписания Сторонами </w:t>
      </w:r>
      <w:r w:rsidR="00AC2489">
        <w:rPr>
          <w:rFonts w:ascii="Tahoma" w:hAnsi="Tahoma" w:cs="Tahoma"/>
          <w:szCs w:val="20"/>
        </w:rPr>
        <w:t>Д</w:t>
      </w:r>
      <w:r w:rsidR="00AC2489" w:rsidRPr="00C00F8F">
        <w:rPr>
          <w:rFonts w:ascii="Tahoma" w:hAnsi="Tahoma" w:cs="Tahoma"/>
          <w:szCs w:val="20"/>
        </w:rPr>
        <w:t xml:space="preserve">оговора предоставить Заказчику </w:t>
      </w:r>
      <w:r w:rsidR="00AC2489" w:rsidRPr="00B15FE3">
        <w:rPr>
          <w:rFonts w:ascii="Tahoma" w:hAnsi="Tahoma" w:cs="Tahoma"/>
          <w:szCs w:val="20"/>
        </w:rPr>
        <w:t xml:space="preserve">Аттестат соответствия </w:t>
      </w:r>
      <w:r w:rsidR="002E6B26" w:rsidRPr="00B15FE3">
        <w:rPr>
          <w:rFonts w:ascii="Tahoma" w:hAnsi="Tahoma" w:cs="Tahoma"/>
          <w:szCs w:val="20"/>
          <w:lang w:eastAsia="en-US"/>
        </w:rPr>
        <w:t>информационной системы персональных данных (</w:t>
      </w:r>
      <w:proofErr w:type="spellStart"/>
      <w:r w:rsidR="002E6B26" w:rsidRPr="00B15FE3">
        <w:rPr>
          <w:rFonts w:ascii="Tahoma" w:hAnsi="Tahoma" w:cs="Tahoma"/>
          <w:szCs w:val="20"/>
          <w:lang w:eastAsia="en-US"/>
        </w:rPr>
        <w:t>ИСПДн</w:t>
      </w:r>
      <w:proofErr w:type="spellEnd"/>
      <w:r w:rsidR="002E6B26" w:rsidRPr="00B15FE3">
        <w:rPr>
          <w:rFonts w:ascii="Tahoma" w:hAnsi="Tahoma" w:cs="Tahoma"/>
          <w:szCs w:val="20"/>
          <w:lang w:eastAsia="en-US"/>
        </w:rPr>
        <w:t xml:space="preserve">) </w:t>
      </w:r>
      <w:r w:rsidR="00AC2489" w:rsidRPr="00B15FE3">
        <w:rPr>
          <w:rFonts w:ascii="Tahoma" w:hAnsi="Tahoma" w:cs="Tahoma"/>
          <w:szCs w:val="20"/>
        </w:rPr>
        <w:t xml:space="preserve"> требованиям по уровню защищенности </w:t>
      </w:r>
      <w:r w:rsidR="00B15FE3" w:rsidRPr="00B15FE3">
        <w:rPr>
          <w:rFonts w:ascii="Tahoma" w:hAnsi="Tahoma" w:cs="Tahoma"/>
          <w:szCs w:val="20"/>
        </w:rPr>
        <w:t>персональных</w:t>
      </w:r>
      <w:r w:rsidR="00B15FE3">
        <w:rPr>
          <w:rFonts w:ascii="Tahoma" w:hAnsi="Tahoma" w:cs="Tahoma"/>
          <w:szCs w:val="20"/>
        </w:rPr>
        <w:t xml:space="preserve"> данных</w:t>
      </w:r>
      <w:r w:rsidR="00AC2489">
        <w:rPr>
          <w:rFonts w:ascii="Tahoma" w:hAnsi="Tahoma" w:cs="Tahoma"/>
          <w:szCs w:val="20"/>
        </w:rPr>
        <w:t>, выданный</w:t>
      </w:r>
      <w:r w:rsidR="00AC2489" w:rsidRPr="00C00F8F">
        <w:rPr>
          <w:rFonts w:ascii="Tahoma" w:hAnsi="Tahoma" w:cs="Tahoma"/>
          <w:szCs w:val="20"/>
        </w:rPr>
        <w:t> </w:t>
      </w:r>
      <w:hyperlink r:id="rId7" w:tgtFrame="_blank" w:history="1">
        <w:r w:rsidR="00AC2489" w:rsidRPr="00C00F8F">
          <w:rPr>
            <w:rFonts w:ascii="Tahoma" w:hAnsi="Tahoma" w:cs="Tahoma"/>
            <w:szCs w:val="20"/>
          </w:rPr>
          <w:t xml:space="preserve">лицензиатом </w:t>
        </w:r>
        <w:proofErr w:type="spellStart"/>
        <w:r w:rsidR="00AC2489" w:rsidRPr="00C00F8F">
          <w:rPr>
            <w:rFonts w:ascii="Tahoma" w:hAnsi="Tahoma" w:cs="Tahoma"/>
            <w:szCs w:val="20"/>
          </w:rPr>
          <w:t>ФСТЭК</w:t>
        </w:r>
        <w:proofErr w:type="spellEnd"/>
        <w:r w:rsidR="00AC2489" w:rsidRPr="00C00F8F">
          <w:rPr>
            <w:rFonts w:ascii="Tahoma" w:hAnsi="Tahoma" w:cs="Tahoma"/>
            <w:szCs w:val="20"/>
          </w:rPr>
          <w:t xml:space="preserve"> России</w:t>
        </w:r>
      </w:hyperlink>
      <w:r w:rsidR="00AC2489">
        <w:rPr>
          <w:rFonts w:ascii="Tahoma" w:hAnsi="Tahoma" w:cs="Tahoma"/>
          <w:szCs w:val="20"/>
        </w:rPr>
        <w:t xml:space="preserve"> в </w:t>
      </w:r>
      <w:r w:rsidR="00AC2489" w:rsidRPr="00C00F8F">
        <w:rPr>
          <w:rFonts w:ascii="Tahoma" w:hAnsi="Tahoma" w:cs="Tahoma"/>
          <w:szCs w:val="20"/>
        </w:rPr>
        <w:t xml:space="preserve">соответствии с </w:t>
      </w:r>
      <w:r w:rsidR="00AC2489" w:rsidRPr="00C00F8F">
        <w:rPr>
          <w:rFonts w:ascii="Tahoma" w:hAnsi="Tahoma" w:cs="Tahoma"/>
          <w:iCs/>
          <w:szCs w:val="20"/>
        </w:rPr>
        <w:t>Постановление Правительства</w:t>
      </w:r>
      <w:r w:rsidR="00AC2489" w:rsidRPr="00C00F8F">
        <w:rPr>
          <w:rFonts w:ascii="Tahoma" w:hAnsi="Tahoma" w:cs="Tahoma"/>
          <w:szCs w:val="20"/>
        </w:rPr>
        <w:t> от 1 ноября 2012 г. </w:t>
      </w:r>
      <w:hyperlink r:id="rId8" w:tgtFrame="_blank" w:history="1">
        <w:r w:rsidR="00AC2489" w:rsidRPr="00C00F8F">
          <w:rPr>
            <w:rFonts w:ascii="Tahoma" w:hAnsi="Tahoma" w:cs="Tahoma"/>
            <w:szCs w:val="20"/>
          </w:rPr>
          <w:t>№ 1119</w:t>
        </w:r>
      </w:hyperlink>
      <w:r w:rsidR="00AC2489" w:rsidRPr="00C00F8F">
        <w:rPr>
          <w:rFonts w:ascii="Tahoma" w:hAnsi="Tahoma" w:cs="Tahoma"/>
          <w:szCs w:val="20"/>
        </w:rPr>
        <w:t xml:space="preserve"> "Об утверждении требований к защите персональных данных при их обработке в информационных системах персональных данных"</w:t>
      </w:r>
      <w:r w:rsidR="002209F5">
        <w:rPr>
          <w:rFonts w:ascii="Tahoma" w:hAnsi="Tahoma" w:cs="Tahoma"/>
          <w:szCs w:val="20"/>
        </w:rPr>
        <w:t>,</w:t>
      </w:r>
      <w:r w:rsidR="00AC2489" w:rsidRPr="00C00F8F">
        <w:rPr>
          <w:rFonts w:ascii="Tahoma" w:hAnsi="Tahoma" w:cs="Tahoma"/>
          <w:szCs w:val="20"/>
        </w:rPr>
        <w:t xml:space="preserve"> направив в его адрес </w:t>
      </w:r>
      <w:r w:rsidR="002209F5">
        <w:rPr>
          <w:rFonts w:ascii="Tahoma" w:hAnsi="Tahoma" w:cs="Tahoma"/>
          <w:szCs w:val="20"/>
        </w:rPr>
        <w:t>копию документа.</w:t>
      </w:r>
    </w:p>
    <w:p w:rsidR="002209F5" w:rsidRPr="00AB323B" w:rsidRDefault="001D4979" w:rsidP="00AB323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7.1</w:t>
      </w:r>
      <w:r w:rsidR="00FA0805">
        <w:rPr>
          <w:rFonts w:ascii="Tahoma" w:hAnsi="Tahoma" w:cs="Tahoma"/>
          <w:szCs w:val="20"/>
        </w:rPr>
        <w:t>6</w:t>
      </w:r>
      <w:r>
        <w:rPr>
          <w:rFonts w:ascii="Tahoma" w:hAnsi="Tahoma" w:cs="Tahoma"/>
          <w:szCs w:val="20"/>
        </w:rPr>
        <w:t xml:space="preserve">.2. </w:t>
      </w:r>
      <w:r w:rsidR="002209F5" w:rsidRPr="00AB323B">
        <w:rPr>
          <w:rFonts w:ascii="Tahoma" w:hAnsi="Tahoma" w:cs="Tahoma"/>
          <w:szCs w:val="20"/>
        </w:rPr>
        <w:t>Если указанный документ, установленный требованиями п.7.1</w:t>
      </w:r>
      <w:r w:rsidR="00DE28E4">
        <w:rPr>
          <w:rFonts w:ascii="Tahoma" w:hAnsi="Tahoma" w:cs="Tahoma"/>
          <w:szCs w:val="20"/>
        </w:rPr>
        <w:t>6</w:t>
      </w:r>
      <w:r w:rsidR="002209F5" w:rsidRPr="00AB323B">
        <w:rPr>
          <w:rFonts w:ascii="Tahoma" w:hAnsi="Tahoma" w:cs="Tahoma"/>
          <w:szCs w:val="20"/>
        </w:rPr>
        <w:t xml:space="preserve">.1, не был надлежащим образом представлены Заказчику, Заказчик вправе в одностороннем порядке отказаться от исполнения </w:t>
      </w:r>
      <w:r w:rsidR="00DE28E4">
        <w:rPr>
          <w:rFonts w:ascii="Tahoma" w:hAnsi="Tahoma" w:cs="Tahoma"/>
          <w:szCs w:val="20"/>
        </w:rPr>
        <w:t>Д</w:t>
      </w:r>
      <w:r w:rsidR="002209F5" w:rsidRPr="00AB323B">
        <w:rPr>
          <w:rFonts w:ascii="Tahoma" w:hAnsi="Tahoma" w:cs="Tahoma"/>
          <w:szCs w:val="20"/>
        </w:rPr>
        <w:t xml:space="preserve">оговора без возмещения Исполнителю убытков, заявив о таком отказе за 5 (пять) дней, по истечении которых </w:t>
      </w:r>
      <w:r w:rsidR="00DE28E4">
        <w:rPr>
          <w:rFonts w:ascii="Tahoma" w:hAnsi="Tahoma" w:cs="Tahoma"/>
          <w:szCs w:val="20"/>
        </w:rPr>
        <w:t>Д</w:t>
      </w:r>
      <w:r w:rsidR="002209F5" w:rsidRPr="00AB323B">
        <w:rPr>
          <w:rFonts w:ascii="Tahoma" w:hAnsi="Tahoma" w:cs="Tahoma"/>
          <w:szCs w:val="20"/>
        </w:rPr>
        <w:t xml:space="preserve">оговор считается расторгнутым. </w:t>
      </w:r>
    </w:p>
    <w:p w:rsidR="00227571" w:rsidRPr="001D4979" w:rsidRDefault="001D4979" w:rsidP="001D4979">
      <w:pPr>
        <w:pStyle w:val="afff2"/>
        <w:rPr>
          <w:rFonts w:ascii="Tahoma" w:hAnsi="Tahoma" w:cs="Tahoma"/>
          <w:sz w:val="20"/>
          <w:szCs w:val="20"/>
        </w:rPr>
      </w:pPr>
      <w:r w:rsidRPr="001D4979">
        <w:rPr>
          <w:rFonts w:ascii="Tahoma" w:hAnsi="Tahoma" w:cs="Tahoma"/>
          <w:sz w:val="20"/>
          <w:szCs w:val="20"/>
        </w:rPr>
        <w:t>7.1</w:t>
      </w:r>
      <w:r w:rsidR="00FA0805">
        <w:rPr>
          <w:rFonts w:ascii="Tahoma" w:hAnsi="Tahoma" w:cs="Tahoma"/>
          <w:sz w:val="20"/>
          <w:szCs w:val="20"/>
        </w:rPr>
        <w:t>6</w:t>
      </w:r>
      <w:r w:rsidRPr="001D4979">
        <w:rPr>
          <w:rFonts w:ascii="Tahoma" w:hAnsi="Tahoma" w:cs="Tahoma"/>
          <w:sz w:val="20"/>
          <w:szCs w:val="20"/>
        </w:rPr>
        <w:t>.3.</w:t>
      </w:r>
      <w:r>
        <w:rPr>
          <w:rFonts w:ascii="Tahoma" w:hAnsi="Tahoma" w:cs="Tahoma"/>
          <w:szCs w:val="20"/>
        </w:rPr>
        <w:t xml:space="preserve"> </w:t>
      </w:r>
      <w:r w:rsidR="00227571" w:rsidRPr="001D4979">
        <w:rPr>
          <w:rFonts w:ascii="Tahoma" w:hAnsi="Tahoma" w:cs="Tahoma"/>
          <w:sz w:val="20"/>
          <w:szCs w:val="20"/>
        </w:rPr>
        <w:t xml:space="preserve">За нарушение взятых на себя обязательств по обработке персональных данных, предусмотренных статьей 15 настоящего Договора, Исполнитель обязан в полном объеме возместить убытки, понесенные Заказчиком (в том числе административные штрафы), вследствие данного нарушения (ст. 15 ГК РФ) в порядке, установленном ст. 1081 ГК РФ. </w:t>
      </w:r>
    </w:p>
    <w:p w:rsidR="00280DAC" w:rsidRPr="00291DF8" w:rsidRDefault="00280DAC" w:rsidP="00280DAC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В случае наступления обстоятельств непреодолимой силы срок выполнения Стороной обязательств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>по Договору отодвигается соразмерно времени, в течение которого действуют эти обстоятельства и их последствия.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280DAC" w:rsidRPr="00E64A1F" w:rsidRDefault="00280DAC" w:rsidP="00280DAC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:rsidR="00280DAC" w:rsidRPr="004B5AB3" w:rsidRDefault="00280DAC" w:rsidP="00280DAC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CD5A80">
        <w:rPr>
          <w:i w:val="0"/>
        </w:rPr>
        <w:t>,</w:t>
      </w:r>
      <w:r w:rsidRPr="004B5AB3">
        <w:rPr>
          <w:i w:val="0"/>
        </w:rPr>
        <w:t xml:space="preserve"> оформляемые Сторонами при исполнении настоящего Договора</w:t>
      </w:r>
      <w:r w:rsidR="00CD5A80">
        <w:rPr>
          <w:i w:val="0"/>
        </w:rPr>
        <w:t>,</w:t>
      </w:r>
      <w:r w:rsidRPr="004B5AB3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280DAC" w:rsidRPr="00E64A1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</w:t>
      </w:r>
      <w:r>
        <w:rPr>
          <w:rFonts w:ascii="Tahoma" w:hAnsi="Tahoma" w:cs="Tahoma"/>
          <w:szCs w:val="20"/>
        </w:rPr>
        <w:t xml:space="preserve">предварительного письменного уведомления Заказчика в срок не менее чем за 60 (шестьдесят) календарных дней до предполагаемой даты отказа </w:t>
      </w:r>
      <w:r w:rsidRPr="003A27F1">
        <w:rPr>
          <w:rFonts w:ascii="Tahoma" w:hAnsi="Tahoma" w:cs="Tahoma"/>
          <w:iCs/>
          <w:szCs w:val="20"/>
        </w:rPr>
        <w:t xml:space="preserve">и полного возмещения Заказчику </w:t>
      </w:r>
      <w:r w:rsidRPr="00E64A1F">
        <w:rPr>
          <w:rFonts w:ascii="Tahoma" w:hAnsi="Tahoma" w:cs="Tahoma"/>
          <w:szCs w:val="20"/>
        </w:rPr>
        <w:t xml:space="preserve">компенсации в размере </w:t>
      </w:r>
      <w:r w:rsidRPr="00CB6A29">
        <w:rPr>
          <w:rFonts w:ascii="Tahoma" w:hAnsi="Tahoma" w:cs="Tahoma"/>
          <w:szCs w:val="20"/>
        </w:rPr>
        <w:t>0</w:t>
      </w:r>
      <w:r>
        <w:rPr>
          <w:rFonts w:ascii="Tahoma" w:hAnsi="Tahoma" w:cs="Tahoma"/>
          <w:szCs w:val="20"/>
        </w:rPr>
        <w:t>,</w:t>
      </w:r>
      <w:r w:rsidRPr="00CB6A29">
        <w:rPr>
          <w:rFonts w:ascii="Tahoma" w:hAnsi="Tahoma" w:cs="Tahoma"/>
          <w:szCs w:val="20"/>
        </w:rPr>
        <w:t>2</w:t>
      </w:r>
      <w:r w:rsidRPr="00E64A1F">
        <w:rPr>
          <w:rFonts w:ascii="Tahoma" w:hAnsi="Tahoma" w:cs="Tahoma"/>
          <w:szCs w:val="20"/>
        </w:rPr>
        <w:t>%</w:t>
      </w:r>
      <w:r>
        <w:rPr>
          <w:rFonts w:ascii="Tahoma" w:hAnsi="Tahoma" w:cs="Tahoma"/>
          <w:szCs w:val="20"/>
        </w:rPr>
        <w:t xml:space="preserve"> (двух десятых процента)</w:t>
      </w:r>
      <w:r w:rsidRPr="00E64A1F">
        <w:rPr>
          <w:rFonts w:ascii="Tahoma" w:hAnsi="Tahoma" w:cs="Tahoma"/>
          <w:szCs w:val="20"/>
        </w:rPr>
        <w:t xml:space="preserve"> от </w:t>
      </w:r>
      <w:r>
        <w:rPr>
          <w:rFonts w:ascii="Tahoma" w:hAnsi="Tahoma" w:cs="Tahoma"/>
          <w:szCs w:val="20"/>
        </w:rPr>
        <w:t>Цены Договора</w:t>
      </w:r>
      <w:r w:rsidRPr="004B5AB3">
        <w:rPr>
          <w:rFonts w:ascii="Tahoma" w:hAnsi="Tahoma" w:cs="Tahoma"/>
          <w:szCs w:val="20"/>
        </w:rPr>
        <w:t>, указанной в п. 2.1. Договора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280DAC" w:rsidRPr="004B5AB3" w:rsidRDefault="00280DAC" w:rsidP="00280DAC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>ктов</w:t>
      </w:r>
      <w:r>
        <w:rPr>
          <w:i w:val="0"/>
        </w:rPr>
        <w:t xml:space="preserve"> приема-передачи документации и </w:t>
      </w:r>
      <w:proofErr w:type="spellStart"/>
      <w:r>
        <w:rPr>
          <w:i w:val="0"/>
        </w:rPr>
        <w:t>УПД</w:t>
      </w:r>
      <w:proofErr w:type="spellEnd"/>
      <w:r>
        <w:rPr>
          <w:i w:val="0"/>
        </w:rPr>
        <w:t xml:space="preserve"> </w:t>
      </w:r>
      <w:r w:rsidRPr="005B2E57">
        <w:rPr>
          <w:i w:val="0"/>
        </w:rPr>
        <w:t xml:space="preserve">в срок не </w:t>
      </w:r>
      <w:r>
        <w:rPr>
          <w:i w:val="0"/>
        </w:rPr>
        <w:t>позднее</w:t>
      </w:r>
      <w:r w:rsidRPr="005B2E57">
        <w:rPr>
          <w:i w:val="0"/>
        </w:rPr>
        <w:t xml:space="preserve"> чем за 60 (шестьдесят) календарных дней до предполагаемой даты отказа</w:t>
      </w:r>
      <w:r>
        <w:rPr>
          <w:i w:val="0"/>
        </w:rPr>
        <w:t xml:space="preserve"> от исполнения настоящего Договора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proofErr w:type="gramStart"/>
      <w:r w:rsidRPr="004B5AB3">
        <w:rPr>
          <w:i w:val="0"/>
        </w:rPr>
        <w:t>f)в</w:t>
      </w:r>
      <w:proofErr w:type="gramEnd"/>
      <w:r w:rsidRPr="004B5AB3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в</w:t>
      </w:r>
      <w:proofErr w:type="gramEnd"/>
      <w:r w:rsidRPr="004B5AB3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предусмотренным п.10.5.2. Договора, Заказчик вправе потребовать, а Исполнитель обязан возместить Заказчику убытки, в том числе упущенную выгоду.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10.5.4. Заказчик вправе отказаться от исполнения Договора, по основаниям, предусмотренным п. 10.5.2 Договора, в любой период времени в течение действия Договора вне зависимости от </w:t>
      </w:r>
      <w:proofErr w:type="gramStart"/>
      <w:r w:rsidRPr="004B5AB3">
        <w:rPr>
          <w:i w:val="0"/>
        </w:rPr>
        <w:t>того</w:t>
      </w:r>
      <w:proofErr w:type="gramEnd"/>
      <w:r w:rsidRPr="004B5AB3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 дающие Заказчику право на отказ от исполнения Договора.</w:t>
      </w:r>
    </w:p>
    <w:p w:rsidR="00280DAC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7" w:name="_MailEndCompose"/>
    </w:p>
    <w:p w:rsidR="00280DAC" w:rsidRDefault="00280DAC" w:rsidP="00280DAC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0,01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7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031B8E" w:rsidRPr="00E64A1F" w:rsidRDefault="00031B8E" w:rsidP="00280DAC">
      <w:pPr>
        <w:pStyle w:val="ConsPlusNormal"/>
        <w:jc w:val="both"/>
        <w:rPr>
          <w:bCs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280DAC" w:rsidRDefault="00280DAC" w:rsidP="00280DAC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От имени Заказчика по вопросам </w:t>
      </w:r>
      <w:r>
        <w:rPr>
          <w:rFonts w:ascii="Tahoma" w:hAnsi="Tahoma" w:cs="Tahoma"/>
        </w:rPr>
        <w:t>контроля и</w:t>
      </w:r>
      <w:r w:rsidRPr="004B5AB3">
        <w:rPr>
          <w:rFonts w:ascii="Tahoma" w:hAnsi="Tahoma" w:cs="Tahoma"/>
        </w:rPr>
        <w:t>сполнения настоящего Договора</w:t>
      </w:r>
      <w:r>
        <w:rPr>
          <w:rFonts w:ascii="Tahoma" w:hAnsi="Tahoma" w:cs="Tahoma"/>
        </w:rPr>
        <w:t xml:space="preserve">, </w:t>
      </w:r>
      <w:r w:rsidRPr="004B5AB3">
        <w:rPr>
          <w:rFonts w:ascii="Tahoma" w:hAnsi="Tahoma" w:cs="Tahoma"/>
        </w:rPr>
        <w:t>подписания актов</w:t>
      </w:r>
      <w:r>
        <w:rPr>
          <w:rFonts w:ascii="Tahoma" w:hAnsi="Tahoma" w:cs="Tahoma"/>
        </w:rPr>
        <w:t xml:space="preserve"> приема-передачи документации</w:t>
      </w:r>
      <w:r w:rsidRPr="004B5AB3">
        <w:rPr>
          <w:rFonts w:ascii="Tahoma" w:hAnsi="Tahoma" w:cs="Tahoma"/>
          <w:color w:val="000000" w:themeColor="text1"/>
        </w:rPr>
        <w:t>,</w:t>
      </w:r>
      <w:r w:rsidRPr="004B5AB3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</w:t>
      </w:r>
      <w:r w:rsidRPr="008E429C">
        <w:rPr>
          <w:rFonts w:ascii="Tahoma" w:hAnsi="Tahoma" w:cs="Tahoma"/>
        </w:rPr>
        <w:t xml:space="preserve"> </w:t>
      </w:r>
      <w:r w:rsidRPr="004B5AB3">
        <w:rPr>
          <w:rFonts w:ascii="Tahoma" w:hAnsi="Tahoma" w:cs="Tahoma"/>
        </w:rPr>
        <w:t>согласования (подтверждения) калькуляци</w:t>
      </w:r>
      <w:r>
        <w:rPr>
          <w:rFonts w:ascii="Tahoma" w:hAnsi="Tahoma" w:cs="Tahoma"/>
        </w:rPr>
        <w:t>й, в</w:t>
      </w:r>
      <w:r w:rsidRPr="004B5AB3">
        <w:rPr>
          <w:rFonts w:ascii="Tahoma" w:hAnsi="Tahoma" w:cs="Tahoma"/>
        </w:rPr>
        <w:t xml:space="preserve">ыступает </w:t>
      </w:r>
      <w:r>
        <w:rPr>
          <w:rFonts w:ascii="Tahoma" w:hAnsi="Tahoma" w:cs="Tahoma"/>
        </w:rPr>
        <w:t>каждый из указанных в п.1.3 настоящего Договора филиалов - в рамках оказания Услуг для нужд данного филиала.</w:t>
      </w:r>
    </w:p>
    <w:p w:rsidR="00280DAC" w:rsidRPr="004B5AB3" w:rsidRDefault="00280DAC" w:rsidP="00280DAC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Стороны назначают ответственных за исполнение настоящего Договора</w:t>
      </w:r>
      <w:r>
        <w:rPr>
          <w:rFonts w:ascii="Tahoma" w:hAnsi="Tahoma" w:cs="Tahoma"/>
        </w:rPr>
        <w:t>, с разбивкой по филиалам и функционалу. Контактные лица Сторон приведены в Приложении № 4 к Договору</w:t>
      </w:r>
      <w:r w:rsidRPr="004B5AB3">
        <w:rPr>
          <w:rFonts w:ascii="Tahoma" w:hAnsi="Tahoma" w:cs="Tahoma"/>
        </w:rPr>
        <w:t>.</w:t>
      </w:r>
    </w:p>
    <w:p w:rsidR="00280DAC" w:rsidRPr="004B5AB3" w:rsidRDefault="00280DAC" w:rsidP="00280DAC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При отсутствии письменного согласия Заказчика Исполнитель не вправе: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1 %</w:t>
      </w:r>
      <w:r>
        <w:rPr>
          <w:i w:val="0"/>
        </w:rPr>
        <w:t xml:space="preserve"> </w:t>
      </w:r>
      <w:r w:rsidRPr="004B5AB3">
        <w:rPr>
          <w:i w:val="0"/>
        </w:rPr>
        <w:t>(</w:t>
      </w:r>
      <w:r>
        <w:rPr>
          <w:i w:val="0"/>
        </w:rPr>
        <w:t>один</w:t>
      </w:r>
      <w:r w:rsidRPr="004B5AB3">
        <w:rPr>
          <w:i w:val="0"/>
        </w:rPr>
        <w:t xml:space="preserve"> процент) от Цены Услуг.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</w:p>
    <w:p w:rsidR="00280DAC" w:rsidRPr="00747DB7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lastRenderedPageBreak/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</w:t>
      </w:r>
      <w:proofErr w:type="spellStart"/>
      <w:r w:rsidRPr="007D711D">
        <w:rPr>
          <w:i w:val="0"/>
        </w:rPr>
        <w:t>т.ч</w:t>
      </w:r>
      <w:proofErr w:type="spellEnd"/>
      <w:r w:rsidRPr="007D711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7D711D">
        <w:rPr>
          <w:i w:val="0"/>
        </w:rPr>
        <w:t>почтовой</w:t>
      </w:r>
      <w:proofErr w:type="gramEnd"/>
      <w:r w:rsidRPr="007D711D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D711D">
        <w:rPr>
          <w:rFonts w:ascii="Tahoma" w:hAnsi="Tahoma" w:cs="Tahoma"/>
          <w:szCs w:val="20"/>
        </w:rPr>
        <w:t>т.ч</w:t>
      </w:r>
      <w:proofErr w:type="spellEnd"/>
      <w:r w:rsidRPr="007D711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280DAC" w:rsidRPr="007D711D" w:rsidRDefault="00280DAC" w:rsidP="00280DA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280DAC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 xml:space="preserve">12.12.1. </w:t>
      </w:r>
      <w:r>
        <w:rPr>
          <w:rFonts w:ascii="Tahoma" w:hAnsi="Tahoma" w:cs="Tahoma"/>
          <w:spacing w:val="-3"/>
        </w:rPr>
        <w:t>А</w:t>
      </w:r>
      <w:r w:rsidRPr="007D711D">
        <w:rPr>
          <w:rFonts w:ascii="Tahoma" w:hAnsi="Tahoma" w:cs="Tahoma"/>
          <w:spacing w:val="-3"/>
        </w:rPr>
        <w:t>дрес для направления корреспонденции</w:t>
      </w:r>
      <w:r>
        <w:rPr>
          <w:rFonts w:ascii="Tahoma" w:hAnsi="Tahoma" w:cs="Tahoma"/>
          <w:spacing w:val="-3"/>
        </w:rPr>
        <w:t xml:space="preserve"> Заказчику</w:t>
      </w:r>
      <w:r w:rsidRPr="007D711D">
        <w:rPr>
          <w:rFonts w:ascii="Tahoma" w:hAnsi="Tahoma" w:cs="Tahoma"/>
          <w:spacing w:val="-3"/>
        </w:rPr>
        <w:t>:</w:t>
      </w:r>
    </w:p>
    <w:p w:rsidR="00280DAC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12.12.1.1. Корреспонденции, касающейся изменения условий Договора, заключения дополнительных соглашений, требований о выплате неустойки, уведомлений о смене реквизитов и т.д.– направлять по адресу</w:t>
      </w:r>
      <w:r w:rsidRPr="002D30BE">
        <w:rPr>
          <w:rFonts w:ascii="Tahoma" w:hAnsi="Tahoma" w:cs="Tahoma"/>
          <w:spacing w:val="-3"/>
        </w:rPr>
        <w:t>:</w:t>
      </w:r>
    </w:p>
    <w:p w:rsidR="00280DAC" w:rsidRPr="00EE633F" w:rsidRDefault="00280DAC" w:rsidP="00280DAC">
      <w:pPr>
        <w:tabs>
          <w:tab w:val="left" w:pos="567"/>
        </w:tabs>
        <w:spacing w:after="0"/>
        <w:jc w:val="both"/>
        <w:rPr>
          <w:rFonts w:ascii="Tahoma" w:hAnsi="Tahoma" w:cs="Tahoma"/>
        </w:rPr>
      </w:pPr>
      <w:r w:rsidRPr="00EE633F">
        <w:rPr>
          <w:rFonts w:ascii="Tahoma" w:hAnsi="Tahoma" w:cs="Tahoma"/>
        </w:rPr>
        <w:t xml:space="preserve">143421, Московская область, </w:t>
      </w:r>
      <w:proofErr w:type="spellStart"/>
      <w:r w:rsidRPr="00EE633F">
        <w:rPr>
          <w:rFonts w:ascii="Tahoma" w:hAnsi="Tahoma" w:cs="Tahoma"/>
        </w:rPr>
        <w:t>г.о</w:t>
      </w:r>
      <w:proofErr w:type="spellEnd"/>
      <w:r w:rsidRPr="00EE633F">
        <w:rPr>
          <w:rFonts w:ascii="Tahoma" w:hAnsi="Tahoma" w:cs="Tahoma"/>
        </w:rPr>
        <w:t>. Красногорск, автодорога Балтия тер., 26-й км, д 5, стр.3, офис 513.</w:t>
      </w:r>
    </w:p>
    <w:p w:rsidR="00280DAC" w:rsidRPr="002D30BE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>
        <w:rPr>
          <w:rFonts w:ascii="Tahoma" w:hAnsi="Tahoma" w:cs="Tahoma"/>
        </w:rPr>
        <w:t>12.12.1.2. Корреспонденции, касающейся взаимоотношений только с филиалом Заказчика – направлять по адресу соответствующего филиала (адреса указаны в Статье 1</w:t>
      </w:r>
      <w:r w:rsidR="0063312B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 настоящего Договора).</w:t>
      </w:r>
    </w:p>
    <w:p w:rsidR="00280DAC" w:rsidRPr="007D711D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280DAC" w:rsidRDefault="00280DAC" w:rsidP="00280DA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  <w:r w:rsidRPr="0063312B">
        <w:rPr>
          <w:i w:val="0"/>
        </w:rPr>
        <w:lastRenderedPageBreak/>
        <w:t>12.13.</w:t>
      </w:r>
      <w:r w:rsidRPr="007D711D">
        <w:t xml:space="preserve"> </w:t>
      </w:r>
      <w:r w:rsidRPr="00FF3E6C">
        <w:rPr>
          <w:i w:val="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адресами, указанными в Приложении № 4 к Договору</w:t>
      </w:r>
      <w:r w:rsidR="00031B8E">
        <w:rPr>
          <w:i w:val="0"/>
        </w:rPr>
        <w:t>.</w:t>
      </w:r>
    </w:p>
    <w:p w:rsidR="00031B8E" w:rsidRPr="004B5AB3" w:rsidRDefault="00031B8E" w:rsidP="00280DA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280DAC" w:rsidRPr="00F84ED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</w:t>
      </w:r>
      <w:proofErr w:type="spellStart"/>
      <w:r w:rsidRPr="00843758">
        <w:rPr>
          <w:rFonts w:ascii="Tahoma" w:hAnsi="Tahoma" w:cs="Tahoma"/>
          <w:szCs w:val="20"/>
        </w:rPr>
        <w:t>ПАО</w:t>
      </w:r>
      <w:proofErr w:type="spellEnd"/>
      <w:r w:rsidRPr="00843758">
        <w:rPr>
          <w:rFonts w:ascii="Tahoma" w:hAnsi="Tahoma" w:cs="Tahoma"/>
          <w:szCs w:val="20"/>
        </w:rPr>
        <w:t xml:space="preserve"> «Т Плюс», размещенной на сайте в сети Интернет по адресу: </w:t>
      </w:r>
      <w:hyperlink r:id="rId9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80DAC" w:rsidRPr="009F4A80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№5 к настоящему Договору, с приложением подтверждающих документов (далее – Информация).</w:t>
      </w:r>
    </w:p>
    <w:p w:rsidR="00280DAC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280DAC" w:rsidRDefault="00280DAC" w:rsidP="00280DAC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280DAC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</w:t>
      </w:r>
      <w:r w:rsidRPr="009B4CA3">
        <w:rPr>
          <w:rFonts w:ascii="Tahoma" w:hAnsi="Tahoma" w:cs="Tahoma"/>
          <w:szCs w:val="20"/>
        </w:rPr>
        <w:lastRenderedPageBreak/>
        <w:t>эффективных мер по устранению практических затруднений и предотвращению возможных конфликтных ситуаций.</w:t>
      </w:r>
    </w:p>
    <w:p w:rsidR="00280DAC" w:rsidRPr="000354B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280DAC" w:rsidRPr="000354B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280DAC" w:rsidRPr="003A4D71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№5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3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5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8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280DAC" w:rsidRPr="009653DA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280DAC" w:rsidRPr="009653DA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 xml:space="preserve">- законно являлась или стала </w:t>
      </w:r>
      <w:proofErr w:type="gramStart"/>
      <w:r w:rsidRPr="009653DA">
        <w:rPr>
          <w:rFonts w:ascii="Tahoma" w:eastAsia="Times New Roman" w:hAnsi="Tahoma" w:cs="Tahoma"/>
          <w:szCs w:val="20"/>
        </w:rPr>
        <w:t>известна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280DAC" w:rsidRDefault="00280DAC" w:rsidP="00280D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FA16ED" w:rsidRPr="00693A2A" w:rsidRDefault="00FA16ED" w:rsidP="00FA16ED">
      <w:pPr>
        <w:pStyle w:val="30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Статья 15.  </w:t>
      </w:r>
      <w:r w:rsidRPr="00693A2A">
        <w:rPr>
          <w:rFonts w:ascii="Tahoma" w:hAnsi="Tahoma" w:cs="Tahoma"/>
          <w:bCs w:val="0"/>
          <w:color w:val="000000" w:themeColor="text1"/>
          <w:sz w:val="20"/>
          <w:szCs w:val="20"/>
        </w:rPr>
        <w:t>Обрабо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>тка персональных данных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15.1.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В рамках исполнения настоящего Договора Заказчик поручает Исполнителю обработку персональных данных физических лиц, а Исполнитель обязуется осуществлять обработку персональных данных физических лиц. 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15.2.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Состав персональных данных физических лиц, подлежащих обработке, может включать: фамилию, имя и отчество (при наличии), номер лицевого счета, адрес поставки коммунальных услуг и/или коммунального ресурса (адрес проживания физического лица). Перечень персональных данных, указанный в настоящем пункте, подлежит уточнению Исполнителем при обработке персональных данных конкретного физического лица в зависимости от факта наличия и (или) предоставления таких данных </w:t>
      </w:r>
      <w:r>
        <w:rPr>
          <w:rFonts w:ascii="Tahoma" w:eastAsiaTheme="minorHAnsi" w:hAnsi="Tahoma" w:cs="Tahoma"/>
          <w:szCs w:val="20"/>
          <w:lang w:eastAsia="en-US"/>
        </w:rPr>
        <w:t>Заказчиком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. Обрабатываемые Исполнителем персональные данные не должны быть избыточны к цели обработки персональных данных, указанных в настоящем </w:t>
      </w:r>
      <w:r>
        <w:rPr>
          <w:rFonts w:ascii="Tahoma" w:eastAsiaTheme="minorHAnsi" w:hAnsi="Tahoma" w:cs="Tahoma"/>
          <w:szCs w:val="20"/>
          <w:lang w:eastAsia="en-US"/>
        </w:rPr>
        <w:t>Д</w:t>
      </w:r>
      <w:r w:rsidRPr="007608E4">
        <w:rPr>
          <w:rFonts w:ascii="Tahoma" w:eastAsiaTheme="minorHAnsi" w:hAnsi="Tahoma" w:cs="Tahoma"/>
          <w:szCs w:val="20"/>
          <w:lang w:eastAsia="en-US"/>
        </w:rPr>
        <w:t>оговоре.</w:t>
      </w:r>
    </w:p>
    <w:p w:rsidR="00FA16ED" w:rsidRPr="007608E4" w:rsidRDefault="00FA16ED" w:rsidP="00FA16E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15.3. </w:t>
      </w:r>
      <w:r w:rsidRPr="007608E4">
        <w:rPr>
          <w:rFonts w:ascii="Tahoma" w:eastAsiaTheme="minorHAnsi" w:hAnsi="Tahoma" w:cs="Tahoma"/>
          <w:szCs w:val="20"/>
          <w:lang w:eastAsia="en-US"/>
        </w:rPr>
        <w:t>Исполнитель по поручению Заказчика обязан совершать действия по обработке персональных данных физических лиц, которые включают в себя: извлечение, использование при печати, удаление, уничтожение персональных данных физических лиц.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15.4.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Обработка персональных данных </w:t>
      </w:r>
      <w:r>
        <w:rPr>
          <w:rFonts w:ascii="Tahoma" w:eastAsiaTheme="minorHAnsi" w:hAnsi="Tahoma" w:cs="Tahoma"/>
          <w:szCs w:val="20"/>
          <w:lang w:eastAsia="en-US"/>
        </w:rPr>
        <w:t>физических лиц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осуществляется в целях исполнения условий настоящего </w:t>
      </w:r>
      <w:r>
        <w:rPr>
          <w:rFonts w:ascii="Tahoma" w:eastAsiaTheme="minorHAnsi" w:hAnsi="Tahoma" w:cs="Tahoma"/>
          <w:szCs w:val="20"/>
          <w:lang w:eastAsia="en-US"/>
        </w:rPr>
        <w:t>Д</w:t>
      </w:r>
      <w:r w:rsidRPr="007608E4">
        <w:rPr>
          <w:rFonts w:ascii="Tahoma" w:eastAsiaTheme="minorHAnsi" w:hAnsi="Tahoma" w:cs="Tahoma"/>
          <w:szCs w:val="20"/>
          <w:lang w:eastAsia="en-US"/>
        </w:rPr>
        <w:t>оговора</w:t>
      </w:r>
      <w:r>
        <w:rPr>
          <w:rFonts w:ascii="Tahoma" w:eastAsiaTheme="minorHAnsi" w:hAnsi="Tahoma" w:cs="Tahoma"/>
          <w:szCs w:val="20"/>
          <w:lang w:eastAsia="en-US"/>
        </w:rPr>
        <w:t>.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</w:t>
      </w:r>
    </w:p>
    <w:p w:rsidR="00FA16ED" w:rsidRPr="00575D64" w:rsidRDefault="00FA16ED" w:rsidP="00FA16ED">
      <w:pPr>
        <w:pStyle w:val="afffa"/>
        <w:numPr>
          <w:ilvl w:val="2"/>
          <w:numId w:val="49"/>
        </w:numPr>
        <w:spacing w:before="60" w:after="60" w:line="259" w:lineRule="auto"/>
        <w:ind w:left="720"/>
        <w:jc w:val="both"/>
        <w:rPr>
          <w:rFonts w:ascii="Tahoma" w:eastAsiaTheme="minorHAnsi" w:hAnsi="Tahoma" w:cs="Tahoma"/>
          <w:szCs w:val="20"/>
          <w:lang w:eastAsia="en-US"/>
        </w:rPr>
      </w:pPr>
      <w:r w:rsidRPr="00F7005B">
        <w:rPr>
          <w:rFonts w:ascii="Tahoma" w:eastAsiaTheme="minorHAnsi" w:hAnsi="Tahoma" w:cs="Tahoma"/>
          <w:szCs w:val="20"/>
          <w:lang w:eastAsia="en-US"/>
        </w:rPr>
        <w:t>Заказчик обязуется</w:t>
      </w:r>
      <w:r>
        <w:rPr>
          <w:rFonts w:ascii="Tahoma" w:eastAsiaTheme="minorHAnsi" w:hAnsi="Tahoma" w:cs="Tahoma"/>
          <w:szCs w:val="20"/>
          <w:lang w:eastAsia="en-US"/>
        </w:rPr>
        <w:t xml:space="preserve"> </w:t>
      </w:r>
      <w:r w:rsidRPr="00575D64">
        <w:rPr>
          <w:rFonts w:ascii="Tahoma" w:eastAsiaTheme="minorHAnsi" w:hAnsi="Tahoma" w:cs="Tahoma"/>
          <w:szCs w:val="20"/>
          <w:lang w:eastAsia="en-US"/>
        </w:rPr>
        <w:t>передать Исполнителю имеющиеся документы, необходимые для исполнения поручения.</w:t>
      </w:r>
    </w:p>
    <w:p w:rsidR="00FA16ED" w:rsidRPr="007608E4" w:rsidRDefault="00FA16ED" w:rsidP="00FA16ED">
      <w:pPr>
        <w:pStyle w:val="afffa"/>
        <w:numPr>
          <w:ilvl w:val="2"/>
          <w:numId w:val="49"/>
        </w:numPr>
        <w:spacing w:before="60" w:after="60" w:line="259" w:lineRule="auto"/>
        <w:ind w:left="720"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 обработке персональных данных физических лиц Исполнитель обязан: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осуществлять обработку Персональных данных </w:t>
      </w:r>
      <w:r w:rsidRPr="00F7005B">
        <w:rPr>
          <w:rFonts w:ascii="Tahoma" w:eastAsiaTheme="minorHAnsi" w:hAnsi="Tahoma" w:cs="Tahoma"/>
          <w:szCs w:val="20"/>
          <w:lang w:eastAsia="en-US"/>
        </w:rPr>
        <w:t>физических лиц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в соответствии с целями, определенными Сторонами в настоящем Договоре;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соблюдать принципы и правила обработки персональных данных, предусмотренные статьей, 18.1 Федерального закона от 27.07.2006 № 152-ФЗ «О персональных данных»; 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соблюдать конфиденциальность персональных данных и обеспечить безопасность персональных данных при их обработке</w:t>
      </w:r>
      <w:r>
        <w:rPr>
          <w:rFonts w:ascii="Tahoma" w:eastAsiaTheme="minorHAnsi" w:hAnsi="Tahoma" w:cs="Tahoma"/>
          <w:szCs w:val="20"/>
          <w:lang w:eastAsia="en-US"/>
        </w:rPr>
        <w:t>;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осуществлять хранение персональных данных в форме, позволяющей определить субъекта персональных данных, не дольше, чем этого требуют цели обработки;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1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применять прошедшие в установленном порядке процедуру оценки соответствия средства защиты информации;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вести учет машинных носителей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</w:t>
      </w:r>
      <w:r w:rsidRPr="007608E4">
        <w:rPr>
          <w:rFonts w:ascii="Tahoma" w:eastAsiaTheme="minorHAnsi" w:hAnsi="Tahoma" w:cs="Tahoma"/>
          <w:szCs w:val="20"/>
          <w:lang w:eastAsia="en-US"/>
        </w:rPr>
        <w:lastRenderedPageBreak/>
        <w:t>компьютерных атак на информационные системы персональных данных и по реагированию на компьютерные инциденты в них;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по запросу Заказчика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Заказчиком требований, установленных в соответствии со статьей 6 Федерального закона от 27.07.2006 № 152-ФЗ «О персональных данных»;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В случае, если обеспечить правомерность обработки персональных данных невозможно, Исполнитель в срок, не превышающий десяти рабочих дней с даты выявления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Исполнитель обязан уведомить Заказчика.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>н</w:t>
      </w:r>
      <w:r w:rsidRPr="007608E4">
        <w:rPr>
          <w:rFonts w:ascii="Tahoma" w:eastAsiaTheme="minorHAnsi" w:hAnsi="Tahoma" w:cs="Tahoma"/>
          <w:szCs w:val="20"/>
          <w:lang w:eastAsia="en-US"/>
        </w:rPr>
        <w:t>езамедлительно, но не позднее, чем через три часа с момента обнаружения, уведомить Заказчика в письменной форме о фактах неправомерной или случайной передачи(предоставления, распространения, доступа) персональных данных, повлекшей нарушение прав субъектов персональных данных в том числе об обстоятельствах инцидента, о предполагаемых причинах, повлекших нарушение прав субъектов персональных данных и предполагаемом вреде, нанесенном их правам, о принятых мерах по устранению последствий соответствующего инцидента. В течение 24 часов – предоставить информацию о результатах внутреннего расследования инцидента и лицах, действия которых стали причиной инцидента;</w:t>
      </w:r>
    </w:p>
    <w:p w:rsidR="00FA16ED" w:rsidRPr="00CD5A80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незамедлительно уведомить Заказчика в письменной форме о фактах запроса и передачи персональных данных в случае, если Исполнитель будет обязан в силу закона передать Персональные данные органам государственной власти Российской Федерации, органам государственной власти субъектов Российской Федерации, а также иным органам, уполномоченным </w:t>
      </w:r>
      <w:r w:rsidRPr="00CD5A80">
        <w:rPr>
          <w:rFonts w:ascii="Tahoma" w:eastAsiaTheme="minorHAnsi" w:hAnsi="Tahoma" w:cs="Tahoma"/>
          <w:szCs w:val="20"/>
          <w:lang w:eastAsia="en-US"/>
        </w:rPr>
        <w:t>требовать предоставления персональных данных;</w:t>
      </w:r>
    </w:p>
    <w:p w:rsidR="00CD5A80" w:rsidRPr="00CD5A80" w:rsidRDefault="00FA16ED" w:rsidP="00CD5A80">
      <w:pPr>
        <w:spacing w:after="240"/>
        <w:rPr>
          <w:rFonts w:ascii="Tahoma" w:eastAsiaTheme="minorHAnsi" w:hAnsi="Tahoma" w:cs="Tahoma"/>
        </w:rPr>
      </w:pPr>
      <w:r w:rsidRPr="00CD5A80">
        <w:rPr>
          <w:rFonts w:ascii="Tahoma" w:eastAsiaTheme="minorHAnsi" w:hAnsi="Tahoma" w:cs="Tahoma"/>
          <w:szCs w:val="20"/>
          <w:lang w:eastAsia="en-US"/>
        </w:rPr>
        <w:t xml:space="preserve">15.5. </w:t>
      </w:r>
      <w:r w:rsidR="00CD5A80" w:rsidRPr="00CD5A80">
        <w:rPr>
          <w:rFonts w:ascii="Tahoma" w:hAnsi="Tahoma" w:cs="Tahoma"/>
        </w:rPr>
        <w:t>По истечении двух месяцев со дня прекращения действия договора Исполнитель обязан уничтожить персональные данные физических лиц в своих базах, по запросу Заказчика в течение 10 (десяти) рабочих дней предоставить Заказчику акт об уничтожении.</w:t>
      </w:r>
    </w:p>
    <w:p w:rsidR="00280DAC" w:rsidRPr="004B5AB3" w:rsidRDefault="00FA16ED" w:rsidP="00FA16ED">
      <w:pPr>
        <w:pStyle w:val="30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280DAC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280DAC" w:rsidRPr="00630844" w:rsidRDefault="00630844" w:rsidP="00630844">
      <w:pPr>
        <w:pStyle w:val="afffa"/>
        <w:tabs>
          <w:tab w:val="num" w:pos="426"/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16.1. </w:t>
      </w:r>
      <w:r w:rsidR="00280DAC" w:rsidRPr="00630844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16.2. </w:t>
      </w:r>
      <w:r w:rsidR="00280DAC"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</w:t>
      </w:r>
      <w:r w:rsidR="00280DAC">
        <w:rPr>
          <w:rFonts w:ascii="Tahoma" w:hAnsi="Tahoma" w:cs="Tahoma"/>
          <w:szCs w:val="20"/>
        </w:rPr>
        <w:t>Сторонами, распространяет свое действие на правоотношения Сторон, возникшие с 01.0</w:t>
      </w:r>
      <w:r w:rsidR="00BD3637">
        <w:rPr>
          <w:rFonts w:ascii="Tahoma" w:hAnsi="Tahoma" w:cs="Tahoma"/>
          <w:szCs w:val="20"/>
        </w:rPr>
        <w:t>1</w:t>
      </w:r>
      <w:r w:rsidR="00280DAC">
        <w:rPr>
          <w:rFonts w:ascii="Tahoma" w:hAnsi="Tahoma" w:cs="Tahoma"/>
          <w:szCs w:val="20"/>
        </w:rPr>
        <w:t>.202</w:t>
      </w:r>
      <w:r w:rsidR="00BD3637">
        <w:rPr>
          <w:rFonts w:ascii="Tahoma" w:hAnsi="Tahoma" w:cs="Tahoma"/>
          <w:szCs w:val="20"/>
        </w:rPr>
        <w:t>4</w:t>
      </w:r>
      <w:r w:rsidR="00280DAC">
        <w:rPr>
          <w:rFonts w:ascii="Tahoma" w:hAnsi="Tahoma" w:cs="Tahoma"/>
          <w:szCs w:val="20"/>
        </w:rPr>
        <w:t xml:space="preserve"> г. и действует до полного исполнения Сторонами принятых на себя обязательств.</w:t>
      </w:r>
      <w:r w:rsidR="00280DAC" w:rsidRPr="004B5AB3">
        <w:rPr>
          <w:rFonts w:ascii="Tahoma" w:hAnsi="Tahoma" w:cs="Tahoma"/>
          <w:szCs w:val="20"/>
        </w:rPr>
        <w:t xml:space="preserve"> Момент заключения Договора определяется исходя из даты указанной в преамбуле Договора</w:t>
      </w:r>
      <w:r w:rsidR="00280DAC">
        <w:rPr>
          <w:rFonts w:ascii="Tahoma" w:hAnsi="Tahoma" w:cs="Tahoma"/>
          <w:szCs w:val="20"/>
        </w:rPr>
        <w:t>.</w:t>
      </w:r>
      <w:r w:rsidR="00280DAC"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16.3. </w:t>
      </w:r>
      <w:r w:rsidR="00280DAC"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16.4. </w:t>
      </w:r>
      <w:r w:rsidR="00280DAC"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16.5. </w:t>
      </w:r>
      <w:r w:rsidR="00280DAC"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16.6. </w:t>
      </w:r>
      <w:r w:rsidR="00280DAC"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</w:t>
      </w:r>
      <w:r w:rsidR="00280DAC" w:rsidRPr="004B5AB3">
        <w:rPr>
          <w:rFonts w:ascii="Tahoma" w:hAnsi="Tahoma" w:cs="Tahoma"/>
          <w:szCs w:val="20"/>
        </w:rPr>
        <w:lastRenderedPageBreak/>
        <w:t xml:space="preserve">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не уведомления Заказчика о событиях</w:t>
      </w:r>
      <w:r w:rsidR="00BD3637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280DAC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16.7. </w:t>
      </w:r>
      <w:r w:rsidR="00280DAC" w:rsidRPr="004B5AB3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="00280DAC" w:rsidRPr="004B5AB3">
        <w:rPr>
          <w:rFonts w:ascii="Tahoma" w:hAnsi="Tahoma" w:cs="Tahoma"/>
          <w:szCs w:val="20"/>
        </w:rPr>
        <w:t>т.ч</w:t>
      </w:r>
      <w:proofErr w:type="spellEnd"/>
      <w:r w:rsidR="00280DAC" w:rsidRPr="004B5AB3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16.8. </w:t>
      </w:r>
      <w:r w:rsidR="00280DAC"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16.8.1. </w:t>
      </w:r>
      <w:r w:rsidR="00280DAC"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</w:t>
      </w:r>
      <w:proofErr w:type="spellStart"/>
      <w:r w:rsidR="00280DAC" w:rsidRPr="00F04365">
        <w:rPr>
          <w:rFonts w:ascii="Tahoma" w:hAnsi="Tahoma" w:cs="Tahoma"/>
          <w:szCs w:val="20"/>
        </w:rPr>
        <w:t>УКЭП</w:t>
      </w:r>
      <w:proofErr w:type="spellEnd"/>
      <w:r w:rsidR="00280DAC" w:rsidRPr="00F04365">
        <w:rPr>
          <w:rFonts w:ascii="Tahoma" w:hAnsi="Tahoma" w:cs="Tahoma"/>
          <w:szCs w:val="20"/>
        </w:rPr>
        <w:t xml:space="preserve">) через оператора электронного документооборота (далее – Оператор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>) АО «ПФ «</w:t>
      </w:r>
      <w:proofErr w:type="spellStart"/>
      <w:r w:rsidR="00280DAC" w:rsidRPr="00F04365">
        <w:rPr>
          <w:rFonts w:ascii="Tahoma" w:hAnsi="Tahoma" w:cs="Tahoma"/>
          <w:szCs w:val="20"/>
        </w:rPr>
        <w:t>СКБ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Контур» и/или Оператора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>, имеющего возможность обмена электронными данными с АО «ПФ «</w:t>
      </w:r>
      <w:proofErr w:type="spellStart"/>
      <w:r w:rsidR="00280DAC" w:rsidRPr="00F04365">
        <w:rPr>
          <w:rFonts w:ascii="Tahoma" w:hAnsi="Tahoma" w:cs="Tahoma"/>
          <w:szCs w:val="20"/>
        </w:rPr>
        <w:t>СКБ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</w:t>
      </w:r>
      <w:proofErr w:type="spellStart"/>
      <w:r w:rsidR="00280DAC" w:rsidRPr="00F04365">
        <w:rPr>
          <w:rFonts w:ascii="Tahoma" w:hAnsi="Tahoma" w:cs="Tahoma"/>
          <w:szCs w:val="20"/>
        </w:rPr>
        <w:t>ФНС</w:t>
      </w:r>
      <w:proofErr w:type="spellEnd"/>
      <w:r w:rsidR="00280DAC" w:rsidRPr="00F04365">
        <w:rPr>
          <w:rFonts w:ascii="Tahoma" w:hAnsi="Tahoma" w:cs="Tahoma"/>
          <w:szCs w:val="20"/>
        </w:rPr>
        <w:t xml:space="preserve"> России от 12.10.2020 №ЕД-7-26/736@, №ММВ-7-15/820@ от 19.12.2018 (либо документам, принятым в замену указанных приказов </w:t>
      </w:r>
      <w:proofErr w:type="spellStart"/>
      <w:r w:rsidR="00280DAC" w:rsidRPr="00F04365">
        <w:rPr>
          <w:rFonts w:ascii="Tahoma" w:hAnsi="Tahoma" w:cs="Tahoma"/>
          <w:szCs w:val="20"/>
        </w:rPr>
        <w:t>ФНС</w:t>
      </w:r>
      <w:proofErr w:type="spellEnd"/>
      <w:r w:rsidR="00280DAC" w:rsidRPr="00F04365">
        <w:rPr>
          <w:rFonts w:ascii="Tahoma" w:hAnsi="Tahoma" w:cs="Tahoma"/>
          <w:szCs w:val="20"/>
        </w:rPr>
        <w:t xml:space="preserve"> России с момента их обязательного применения); актов сверок, </w:t>
      </w:r>
      <w:r w:rsidR="00280DAC">
        <w:rPr>
          <w:rFonts w:ascii="Tahoma" w:hAnsi="Tahoma" w:cs="Tahoma"/>
          <w:szCs w:val="20"/>
        </w:rPr>
        <w:t>а</w:t>
      </w:r>
      <w:r w:rsidR="00280DAC" w:rsidRPr="00F04365">
        <w:rPr>
          <w:rFonts w:ascii="Tahoma" w:hAnsi="Tahoma" w:cs="Tahoma"/>
          <w:szCs w:val="20"/>
        </w:rPr>
        <w:t xml:space="preserve">ктов приема-передачи </w:t>
      </w:r>
      <w:r w:rsidR="00280DAC">
        <w:rPr>
          <w:rFonts w:ascii="Tahoma" w:hAnsi="Tahoma" w:cs="Tahoma"/>
          <w:szCs w:val="20"/>
        </w:rPr>
        <w:t>документации</w:t>
      </w:r>
      <w:r w:rsidR="00280DAC" w:rsidRPr="00F04365">
        <w:rPr>
          <w:rFonts w:ascii="Tahoma" w:hAnsi="Tahoma" w:cs="Tahoma"/>
          <w:szCs w:val="20"/>
        </w:rPr>
        <w:t xml:space="preserve"> - в форматах </w:t>
      </w:r>
      <w:proofErr w:type="spellStart"/>
      <w:r w:rsidR="00280DAC" w:rsidRPr="00F04365">
        <w:rPr>
          <w:rFonts w:ascii="Tahoma" w:hAnsi="Tahoma" w:cs="Tahoma"/>
          <w:szCs w:val="20"/>
        </w:rPr>
        <w:t>pdf</w:t>
      </w:r>
      <w:proofErr w:type="spellEnd"/>
      <w:r w:rsidR="00280DAC" w:rsidRPr="00F04365">
        <w:rPr>
          <w:rFonts w:ascii="Tahoma" w:hAnsi="Tahoma" w:cs="Tahoma"/>
          <w:szCs w:val="20"/>
        </w:rPr>
        <w:t xml:space="preserve"> (</w:t>
      </w:r>
      <w:proofErr w:type="spellStart"/>
      <w:r w:rsidR="00280DAC" w:rsidRPr="00F04365">
        <w:rPr>
          <w:rFonts w:ascii="Tahoma" w:hAnsi="Tahoma" w:cs="Tahoma"/>
          <w:szCs w:val="20"/>
        </w:rPr>
        <w:t>Portable</w:t>
      </w:r>
      <w:proofErr w:type="spellEnd"/>
      <w:r w:rsidR="00280DAC" w:rsidRPr="00F04365">
        <w:rPr>
          <w:rFonts w:ascii="Tahoma" w:hAnsi="Tahoma" w:cs="Tahoma"/>
          <w:szCs w:val="20"/>
        </w:rPr>
        <w:t xml:space="preserve"> </w:t>
      </w:r>
      <w:proofErr w:type="spellStart"/>
      <w:r w:rsidR="00280DAC" w:rsidRPr="00F04365">
        <w:rPr>
          <w:rFonts w:ascii="Tahoma" w:hAnsi="Tahoma" w:cs="Tahoma"/>
          <w:szCs w:val="20"/>
        </w:rPr>
        <w:t>Document</w:t>
      </w:r>
      <w:proofErr w:type="spellEnd"/>
      <w:r w:rsidR="00280DAC" w:rsidRPr="00F04365">
        <w:rPr>
          <w:rFonts w:ascii="Tahoma" w:hAnsi="Tahoma" w:cs="Tahoma"/>
          <w:szCs w:val="20"/>
        </w:rPr>
        <w:t xml:space="preserve"> </w:t>
      </w:r>
      <w:proofErr w:type="spellStart"/>
      <w:r w:rsidR="00280DAC" w:rsidRPr="00F04365">
        <w:rPr>
          <w:rFonts w:ascii="Tahoma" w:hAnsi="Tahoma" w:cs="Tahoma"/>
          <w:szCs w:val="20"/>
        </w:rPr>
        <w:t>Format</w:t>
      </w:r>
      <w:proofErr w:type="spellEnd"/>
      <w:r w:rsidR="00280DAC" w:rsidRPr="00F04365">
        <w:rPr>
          <w:rFonts w:ascii="Tahoma" w:hAnsi="Tahoma" w:cs="Tahoma"/>
          <w:szCs w:val="20"/>
        </w:rPr>
        <w:t xml:space="preserve">), </w:t>
      </w:r>
      <w:proofErr w:type="spellStart"/>
      <w:r w:rsidR="00280DAC" w:rsidRPr="00F04365">
        <w:rPr>
          <w:rFonts w:ascii="Tahoma" w:hAnsi="Tahoma" w:cs="Tahoma"/>
          <w:szCs w:val="20"/>
        </w:rPr>
        <w:t>doc</w:t>
      </w:r>
      <w:proofErr w:type="spellEnd"/>
      <w:r w:rsidR="00280DAC" w:rsidRPr="00F04365">
        <w:rPr>
          <w:rFonts w:ascii="Tahoma" w:hAnsi="Tahoma" w:cs="Tahoma"/>
          <w:szCs w:val="20"/>
        </w:rPr>
        <w:t xml:space="preserve"> (</w:t>
      </w:r>
      <w:proofErr w:type="spellStart"/>
      <w:r w:rsidR="00280DAC" w:rsidRPr="00F04365">
        <w:rPr>
          <w:rFonts w:ascii="Tahoma" w:hAnsi="Tahoma" w:cs="Tahoma"/>
          <w:szCs w:val="20"/>
        </w:rPr>
        <w:t>MS</w:t>
      </w:r>
      <w:proofErr w:type="spellEnd"/>
      <w:r w:rsidR="00280DAC" w:rsidRPr="00F04365">
        <w:rPr>
          <w:rFonts w:ascii="Tahoma" w:hAnsi="Tahoma" w:cs="Tahoma"/>
          <w:szCs w:val="20"/>
        </w:rPr>
        <w:t xml:space="preserve"> </w:t>
      </w:r>
      <w:proofErr w:type="spellStart"/>
      <w:r w:rsidR="00280DAC" w:rsidRPr="00F04365">
        <w:rPr>
          <w:rFonts w:ascii="Tahoma" w:hAnsi="Tahoma" w:cs="Tahoma"/>
          <w:szCs w:val="20"/>
        </w:rPr>
        <w:t>Word</w:t>
      </w:r>
      <w:proofErr w:type="spellEnd"/>
      <w:r w:rsidR="00280DAC" w:rsidRPr="00F04365">
        <w:rPr>
          <w:rFonts w:ascii="Tahoma" w:hAnsi="Tahoma" w:cs="Tahoma"/>
          <w:szCs w:val="20"/>
        </w:rPr>
        <w:t xml:space="preserve">), </w:t>
      </w:r>
      <w:proofErr w:type="spellStart"/>
      <w:r w:rsidR="00280DAC" w:rsidRPr="00F04365">
        <w:rPr>
          <w:rFonts w:ascii="Tahoma" w:hAnsi="Tahoma" w:cs="Tahoma"/>
          <w:szCs w:val="20"/>
        </w:rPr>
        <w:t>xls</w:t>
      </w:r>
      <w:proofErr w:type="spellEnd"/>
      <w:r w:rsidR="00280DAC" w:rsidRPr="00F04365">
        <w:rPr>
          <w:rFonts w:ascii="Tahoma" w:hAnsi="Tahoma" w:cs="Tahoma"/>
          <w:szCs w:val="20"/>
        </w:rPr>
        <w:t xml:space="preserve"> (</w:t>
      </w:r>
      <w:proofErr w:type="spellStart"/>
      <w:r w:rsidR="00280DAC" w:rsidRPr="00F04365">
        <w:rPr>
          <w:rFonts w:ascii="Tahoma" w:hAnsi="Tahoma" w:cs="Tahoma"/>
          <w:szCs w:val="20"/>
        </w:rPr>
        <w:t>MS</w:t>
      </w:r>
      <w:proofErr w:type="spellEnd"/>
      <w:r w:rsidR="00280DAC" w:rsidRPr="00F04365">
        <w:rPr>
          <w:rFonts w:ascii="Tahoma" w:hAnsi="Tahoma" w:cs="Tahoma"/>
          <w:szCs w:val="20"/>
        </w:rPr>
        <w:t xml:space="preserve"> </w:t>
      </w:r>
      <w:proofErr w:type="spellStart"/>
      <w:r w:rsidR="00280DAC" w:rsidRPr="00F04365">
        <w:rPr>
          <w:rFonts w:ascii="Tahoma" w:hAnsi="Tahoma" w:cs="Tahoma"/>
          <w:szCs w:val="20"/>
        </w:rPr>
        <w:t>Excel</w:t>
      </w:r>
      <w:proofErr w:type="spellEnd"/>
      <w:r w:rsidR="00280DAC" w:rsidRPr="00F04365">
        <w:rPr>
          <w:rFonts w:ascii="Tahoma" w:hAnsi="Tahoma" w:cs="Tahoma"/>
          <w:szCs w:val="20"/>
        </w:rPr>
        <w:t xml:space="preserve">), а в случае утверждения </w:t>
      </w:r>
      <w:proofErr w:type="spellStart"/>
      <w:r w:rsidR="00280DAC" w:rsidRPr="00F04365">
        <w:rPr>
          <w:rFonts w:ascii="Tahoma" w:hAnsi="Tahoma" w:cs="Tahoma"/>
          <w:szCs w:val="20"/>
        </w:rPr>
        <w:t>ФНС</w:t>
      </w:r>
      <w:proofErr w:type="spellEnd"/>
      <w:r w:rsidR="00280DAC" w:rsidRPr="00F04365">
        <w:rPr>
          <w:rFonts w:ascii="Tahoma" w:hAnsi="Tahoma" w:cs="Tahoma"/>
          <w:szCs w:val="20"/>
        </w:rPr>
        <w:t xml:space="preserve">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16.8.2. </w:t>
      </w:r>
      <w:r w:rsidR="00280DAC" w:rsidRPr="00F04365">
        <w:rPr>
          <w:rFonts w:ascii="Tahoma" w:hAnsi="Tahoma" w:cs="Tahoma"/>
          <w:szCs w:val="20"/>
        </w:rPr>
        <w:t xml:space="preserve">В случае изменения Оператора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для обмена электронными данными с Оператором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Заказчика, либо заключить договор с Оператором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Заказчика или иным Оператором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, имеющим возможность обмена электронными данными с Оператором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Заказчика.</w:t>
      </w:r>
    </w:p>
    <w:p w:rsidR="00280DAC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16.8.3. </w:t>
      </w:r>
      <w:r w:rsidR="00280DAC">
        <w:rPr>
          <w:rFonts w:ascii="Tahoma" w:hAnsi="Tahoma" w:cs="Tahoma"/>
          <w:szCs w:val="20"/>
        </w:rPr>
        <w:t xml:space="preserve">При обмене электронными документами Стороны обязуются указывать нижеописанные реквизиты для каждого </w:t>
      </w:r>
      <w:proofErr w:type="spellStart"/>
      <w:r w:rsidR="00280DAC">
        <w:rPr>
          <w:rFonts w:ascii="Tahoma" w:hAnsi="Tahoma" w:cs="Tahoma"/>
          <w:szCs w:val="20"/>
        </w:rPr>
        <w:t>XML</w:t>
      </w:r>
      <w:proofErr w:type="spellEnd"/>
      <w:r w:rsidR="00280DAC">
        <w:rPr>
          <w:rFonts w:ascii="Tahoma" w:hAnsi="Tahoma" w:cs="Tahoma"/>
          <w:szCs w:val="20"/>
        </w:rPr>
        <w:t xml:space="preserve"> документа: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договора&gt;;  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</w:t>
      </w:r>
      <w:proofErr w:type="spellStart"/>
      <w:r>
        <w:rPr>
          <w:rFonts w:ascii="Tahoma" w:hAnsi="Tahoma" w:cs="Tahoma"/>
          <w:szCs w:val="20"/>
        </w:rPr>
        <w:t>УПД</w:t>
      </w:r>
      <w:proofErr w:type="spellEnd"/>
      <w:r>
        <w:rPr>
          <w:rFonts w:ascii="Tahoma" w:hAnsi="Tahoma" w:cs="Tahoma"/>
          <w:szCs w:val="20"/>
        </w:rPr>
        <w:t xml:space="preserve"> в секции ИнфПолФХЖ1 -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>
        <w:rPr>
          <w:rFonts w:ascii="Tahoma" w:hAnsi="Tahoma" w:cs="Tahoma"/>
          <w:szCs w:val="20"/>
        </w:rPr>
        <w:t>СвПродПер.СвПер</w:t>
      </w:r>
      <w:proofErr w:type="spellEnd"/>
      <w:r>
        <w:rPr>
          <w:rFonts w:ascii="Tahoma" w:hAnsi="Tahoma" w:cs="Tahoma"/>
          <w:szCs w:val="20"/>
        </w:rPr>
        <w:t xml:space="preserve"> – строку с тэгом  </w:t>
      </w:r>
      <w:proofErr w:type="spellStart"/>
      <w:r>
        <w:rPr>
          <w:rFonts w:ascii="Tahoma" w:hAnsi="Tahoma" w:cs="Tahoma"/>
          <w:szCs w:val="20"/>
        </w:rPr>
        <w:t>ОснПер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НаимОсн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НомОсн</w:t>
      </w:r>
      <w:proofErr w:type="spellEnd"/>
      <w:r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>
        <w:rPr>
          <w:rFonts w:ascii="Tahoma" w:hAnsi="Tahoma" w:cs="Tahoma"/>
          <w:szCs w:val="20"/>
        </w:rPr>
        <w:t>ГрузОт</w:t>
      </w:r>
      <w:proofErr w:type="spellEnd"/>
      <w:r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>
        <w:rPr>
          <w:rFonts w:ascii="Tahoma" w:hAnsi="Tahoma" w:cs="Tahoma"/>
          <w:szCs w:val="20"/>
        </w:rPr>
        <w:t>УчастникТип</w:t>
      </w:r>
      <w:proofErr w:type="spellEnd"/>
      <w:r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</w:t>
      </w:r>
      <w:proofErr w:type="spellStart"/>
      <w:r>
        <w:rPr>
          <w:rFonts w:ascii="Tahoma" w:hAnsi="Tahoma" w:cs="Tahoma"/>
          <w:szCs w:val="20"/>
        </w:rPr>
        <w:t>СЧФ</w:t>
      </w:r>
      <w:proofErr w:type="spellEnd"/>
      <w:r>
        <w:rPr>
          <w:rFonts w:ascii="Tahoma" w:hAnsi="Tahoma" w:cs="Tahoma"/>
          <w:szCs w:val="20"/>
        </w:rPr>
        <w:t xml:space="preserve"> отличается от номера ПУД, на основании которого он выписан, то в </w:t>
      </w:r>
      <w:proofErr w:type="spellStart"/>
      <w:r>
        <w:rPr>
          <w:rFonts w:ascii="Tahoma" w:hAnsi="Tahoma" w:cs="Tahoma"/>
          <w:szCs w:val="20"/>
        </w:rPr>
        <w:t>СЧФ</w:t>
      </w:r>
      <w:proofErr w:type="spellEnd"/>
      <w:r>
        <w:rPr>
          <w:rFonts w:ascii="Tahoma" w:hAnsi="Tahoma" w:cs="Tahoma"/>
          <w:szCs w:val="20"/>
        </w:rPr>
        <w:t xml:space="preserve"> указывается дополнительное поле – «номер ПУД». В секции ИнфПолФХЖ1.ТекстИнф строки с тегом: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ПУД&gt;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ПредДокДата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>Дата ПУД&gt;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16.8.4. </w:t>
      </w:r>
      <w:r w:rsidR="00280DAC">
        <w:rPr>
          <w:rFonts w:ascii="Tahoma" w:hAnsi="Tahoma" w:cs="Tahoma"/>
          <w:szCs w:val="20"/>
        </w:rPr>
        <w:t xml:space="preserve">Датой отправки указанных в Договоре документов в электронном виде по телекоммуникационным каналам связи считается дата подтверждения Оператором </w:t>
      </w:r>
      <w:proofErr w:type="spellStart"/>
      <w:r w:rsidR="00280DAC">
        <w:rPr>
          <w:rFonts w:ascii="Tahoma" w:hAnsi="Tahoma" w:cs="Tahoma"/>
          <w:szCs w:val="20"/>
        </w:rPr>
        <w:t>ЭДО</w:t>
      </w:r>
      <w:proofErr w:type="spellEnd"/>
      <w:r w:rsidR="00280DAC">
        <w:rPr>
          <w:rFonts w:ascii="Tahoma" w:hAnsi="Tahoma" w:cs="Tahoma"/>
          <w:szCs w:val="20"/>
        </w:rPr>
        <w:t xml:space="preserve"> отправки такого документа.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16.8.5. </w:t>
      </w:r>
      <w:r w:rsidR="00280DAC">
        <w:rPr>
          <w:rFonts w:ascii="Tahoma" w:hAnsi="Tahoma" w:cs="Tahoma"/>
          <w:szCs w:val="20"/>
        </w:rPr>
        <w:t xml:space="preserve">Стороны признают, что используемые Сторонами электронные документы, подписанные </w:t>
      </w:r>
      <w:proofErr w:type="spellStart"/>
      <w:r w:rsidR="00280DAC">
        <w:rPr>
          <w:rFonts w:ascii="Tahoma" w:hAnsi="Tahoma" w:cs="Tahoma"/>
          <w:szCs w:val="20"/>
        </w:rPr>
        <w:t>УКЭП</w:t>
      </w:r>
      <w:proofErr w:type="spellEnd"/>
      <w:r w:rsidR="00280DAC">
        <w:rPr>
          <w:rFonts w:ascii="Tahoma" w:hAnsi="Tahoma" w:cs="Tahoma"/>
          <w:szCs w:val="20"/>
        </w:rPr>
        <w:t xml:space="preserve">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</w:t>
      </w:r>
      <w:proofErr w:type="spellStart"/>
      <w:r w:rsidR="00280DAC">
        <w:rPr>
          <w:rFonts w:ascii="Tahoma" w:hAnsi="Tahoma" w:cs="Tahoma"/>
          <w:szCs w:val="20"/>
        </w:rPr>
        <w:t>ЭДО</w:t>
      </w:r>
      <w:proofErr w:type="spellEnd"/>
      <w:r w:rsidR="00280DAC">
        <w:rPr>
          <w:rFonts w:ascii="Tahoma" w:hAnsi="Tahoma" w:cs="Tahoma"/>
          <w:szCs w:val="20"/>
        </w:rPr>
        <w:t>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16.8.6. </w:t>
      </w:r>
      <w:r w:rsidR="00280DAC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16.8.7. </w:t>
      </w:r>
      <w:r w:rsidR="00280DAC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 xml:space="preserve">16.8.8. </w:t>
      </w:r>
      <w:r w:rsidR="00280DAC">
        <w:rPr>
          <w:rFonts w:ascii="Tahoma" w:hAnsi="Tahoma" w:cs="Tahoma"/>
          <w:szCs w:val="20"/>
        </w:rPr>
        <w:t>Заказчик, за исключением случаев предусмотренных п1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</w:t>
      </w:r>
      <w:proofErr w:type="gramStart"/>
      <w:r w:rsidR="00280DAC">
        <w:rPr>
          <w:rFonts w:ascii="Tahoma" w:hAnsi="Tahoma" w:cs="Tahoma"/>
          <w:szCs w:val="20"/>
        </w:rPr>
        <w:t>6.-</w:t>
      </w:r>
      <w:proofErr w:type="gramEnd"/>
      <w:r w:rsidR="00280DAC">
        <w:rPr>
          <w:rFonts w:ascii="Tahoma" w:hAnsi="Tahoma" w:cs="Tahoma"/>
          <w:szCs w:val="20"/>
        </w:rPr>
        <w:t>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.8.1.-1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16.8.9. </w:t>
      </w:r>
      <w:r w:rsidR="00280DAC"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</w:t>
      </w:r>
      <w:proofErr w:type="spellStart"/>
      <w:r w:rsidR="00280DAC">
        <w:rPr>
          <w:rFonts w:ascii="Tahoma" w:hAnsi="Tahoma" w:cs="Tahoma"/>
          <w:szCs w:val="20"/>
        </w:rPr>
        <w:t>ЭДО</w:t>
      </w:r>
      <w:proofErr w:type="spellEnd"/>
      <w:r w:rsidR="00280DAC">
        <w:rPr>
          <w:rFonts w:ascii="Tahoma" w:hAnsi="Tahoma" w:cs="Tahoma"/>
          <w:szCs w:val="20"/>
        </w:rPr>
        <w:t>.</w:t>
      </w:r>
    </w:p>
    <w:p w:rsidR="00280DAC" w:rsidRPr="00F04365" w:rsidRDefault="00630844" w:rsidP="00630844">
      <w:pPr>
        <w:pStyle w:val="afffa"/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16.8.10. </w:t>
      </w:r>
      <w:r w:rsidR="00280DAC">
        <w:rPr>
          <w:rFonts w:ascii="Tahoma" w:hAnsi="Tahoma" w:cs="Tahoma"/>
          <w:szCs w:val="20"/>
        </w:rPr>
        <w:t>К документам, указанным в п.1</w:t>
      </w:r>
      <w:r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 w:rsidR="00280DAC">
        <w:rPr>
          <w:rFonts w:ascii="Tahoma" w:hAnsi="Tahoma" w:cs="Tahoma"/>
        </w:rPr>
        <w:t xml:space="preserve"> </w:t>
      </w:r>
    </w:p>
    <w:p w:rsidR="00280DAC" w:rsidRPr="00630844" w:rsidRDefault="00630844" w:rsidP="0063084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16.9. </w:t>
      </w:r>
      <w:r w:rsidR="00280DAC" w:rsidRPr="00630844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  <w:r w:rsidR="00BD3637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A638D">
        <w:rPr>
          <w:rFonts w:ascii="Tahoma" w:hAnsi="Tahoma" w:cs="Tahoma"/>
          <w:b/>
          <w:szCs w:val="20"/>
        </w:rPr>
        <w:t>Приложения к настоящему Договору</w:t>
      </w:r>
      <w:r w:rsidRPr="004B5AB3">
        <w:rPr>
          <w:rFonts w:ascii="Tahoma" w:hAnsi="Tahoma" w:cs="Tahoma"/>
          <w:szCs w:val="20"/>
        </w:rPr>
        <w:t>:</w:t>
      </w:r>
    </w:p>
    <w:p w:rsidR="00280DAC" w:rsidRPr="004B5AB3" w:rsidRDefault="00280DAC" w:rsidP="00280DA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Услуг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Общий регламент взаимодействия Исполнителя и Заказчика</w:t>
      </w:r>
      <w:r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Контактные лица Сторон</w:t>
      </w:r>
    </w:p>
    <w:p w:rsidR="00280DAC" w:rsidRPr="00D763C1" w:rsidRDefault="00280DAC" w:rsidP="00280DAC">
      <w:pPr>
        <w:widowControl w:val="0"/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 w:rsidRPr="00D763C1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:rsidR="00280DAC" w:rsidRPr="004B5AB3" w:rsidRDefault="00280DAC" w:rsidP="00280DAC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</w:t>
      </w:r>
    </w:p>
    <w:p w:rsidR="00280DAC" w:rsidRPr="008A0DEA" w:rsidRDefault="008A0DEA" w:rsidP="008A0DEA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 xml:space="preserve">Статья 17. </w:t>
      </w:r>
      <w:r w:rsidR="00280DAC" w:rsidRPr="008A0DEA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80DAC" w:rsidRPr="004B5AB3" w:rsidRDefault="002210CA" w:rsidP="0004323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    </w:t>
            </w:r>
            <w:r w:rsidR="00280DAC"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 w:rsidR="00280DAC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="00280DAC"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</w:t>
            </w:r>
            <w:r w:rsidR="00280DAC">
              <w:rPr>
                <w:rFonts w:ascii="Tahoma" w:eastAsia="Times New Roman" w:hAnsi="Tahoma" w:cs="Tahoma"/>
                <w:b/>
                <w:spacing w:val="-3"/>
                <w:szCs w:val="20"/>
              </w:rPr>
              <w:t>»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80DAC" w:rsidRPr="004B5AB3" w:rsidTr="00043233">
        <w:tc>
          <w:tcPr>
            <w:tcW w:w="4448" w:type="dxa"/>
          </w:tcPr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EE633F">
              <w:rPr>
                <w:rFonts w:ascii="Tahoma" w:hAnsi="Tahoma" w:cs="Tahoma"/>
              </w:rPr>
              <w:t xml:space="preserve">143421, Московская область, </w:t>
            </w:r>
            <w:proofErr w:type="spellStart"/>
            <w:r w:rsidRPr="00EE633F">
              <w:rPr>
                <w:rFonts w:ascii="Tahoma" w:hAnsi="Tahoma" w:cs="Tahoma"/>
              </w:rPr>
              <w:t>г.о</w:t>
            </w:r>
            <w:proofErr w:type="spellEnd"/>
            <w:r w:rsidRPr="00EE633F">
              <w:rPr>
                <w:rFonts w:ascii="Tahoma" w:hAnsi="Tahoma" w:cs="Tahoma"/>
              </w:rPr>
              <w:t>. Красногорск, автодорога Балтия тер., 26-й км, д 5, стр.3, офис 513.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____________, </w:t>
            </w:r>
            <w:proofErr w:type="spellStart"/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__________________________________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 502401001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1055612021981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Р/с №____________________ 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в ___________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К/с___________________, </w:t>
            </w: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БИК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____________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210CA" w:rsidRPr="004B5AB3" w:rsidRDefault="002210CA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4D2766" w:rsidRPr="004B5AB3" w:rsidRDefault="004D2766" w:rsidP="004D27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lastRenderedPageBreak/>
              <w:t>Банковские реквизиты:</w:t>
            </w:r>
          </w:p>
          <w:p w:rsidR="00512B05" w:rsidRDefault="00FC3431" w:rsidP="00FC343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</w:t>
            </w:r>
            <w:r w:rsidRPr="00E50B3F">
              <w:rPr>
                <w:rFonts w:ascii="Tahoma" w:hAnsi="Tahoma" w:cs="Tahoma"/>
                <w:szCs w:val="20"/>
              </w:rPr>
              <w:t>40702810</w:t>
            </w:r>
            <w:r w:rsidR="00512B05">
              <w:rPr>
                <w:rFonts w:ascii="Tahoma" w:hAnsi="Tahoma" w:cs="Tahoma"/>
                <w:szCs w:val="20"/>
              </w:rPr>
              <w:t>893000001631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 </w:t>
            </w:r>
          </w:p>
          <w:p w:rsidR="00FC3431" w:rsidRPr="00E50B3F" w:rsidRDefault="00512B05" w:rsidP="00FC343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в Банк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ГПБ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(АО),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г.Москва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</w:t>
            </w:r>
          </w:p>
          <w:p w:rsidR="00FC3431" w:rsidRPr="00E50B3F" w:rsidRDefault="00FC3431" w:rsidP="00FC343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E50B3F">
              <w:rPr>
                <w:rFonts w:ascii="Tahoma" w:hAnsi="Tahoma" w:cs="Tahoma"/>
                <w:szCs w:val="20"/>
              </w:rPr>
              <w:t>30101810</w:t>
            </w:r>
            <w:r w:rsidR="00512B05">
              <w:rPr>
                <w:rFonts w:ascii="Tahoma" w:hAnsi="Tahoma" w:cs="Tahoma"/>
                <w:szCs w:val="20"/>
              </w:rPr>
              <w:t>200000000823</w:t>
            </w:r>
            <w:r w:rsidRPr="00E50B3F">
              <w:rPr>
                <w:rFonts w:ascii="Tahoma" w:hAnsi="Tahoma" w:cs="Tahoma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04</w:t>
            </w:r>
            <w:r w:rsidR="00512B05">
              <w:rPr>
                <w:rFonts w:ascii="Tahoma" w:hAnsi="Tahoma" w:cs="Tahoma"/>
                <w:szCs w:val="20"/>
              </w:rPr>
              <w:t>4525823</w:t>
            </w:r>
          </w:p>
          <w:p w:rsidR="00280DAC" w:rsidRPr="00E50B3F" w:rsidRDefault="00280DAC" w:rsidP="002210C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                     </w:t>
            </w:r>
            <w:r w:rsidR="002210CA">
              <w:rPr>
                <w:rFonts w:ascii="Tahoma" w:eastAsia="Times New Roman" w:hAnsi="Tahoma" w:cs="Tahoma"/>
                <w:spacing w:val="-3"/>
                <w:szCs w:val="20"/>
              </w:rPr>
              <w:t xml:space="preserve">             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Грузополучатели: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Ивановский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153000, Ивановская область, </w:t>
            </w:r>
            <w:proofErr w:type="spellStart"/>
            <w:r w:rsidRPr="00E50B3F">
              <w:rPr>
                <w:rFonts w:ascii="Tahoma" w:hAnsi="Tahoma" w:cs="Tahoma"/>
                <w:color w:val="000000"/>
                <w:szCs w:val="20"/>
              </w:rPr>
              <w:t>г.Иваново</w:t>
            </w:r>
            <w:proofErr w:type="spellEnd"/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color w:val="000000"/>
                <w:szCs w:val="20"/>
              </w:rPr>
              <w:t>ул.Смирнова</w:t>
            </w:r>
            <w:proofErr w:type="spellEnd"/>
            <w:r w:rsidRPr="00E50B3F">
              <w:rPr>
                <w:rFonts w:ascii="Tahoma" w:hAnsi="Tahoma" w:cs="Tahoma"/>
                <w:color w:val="000000"/>
                <w:szCs w:val="20"/>
              </w:rPr>
              <w:t>, д.11.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ИНН 5612042824</w:t>
            </w:r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E50B3F">
              <w:rPr>
                <w:rFonts w:ascii="Tahoma" w:hAnsi="Tahoma" w:cs="Tahoma"/>
                <w:szCs w:val="20"/>
              </w:rPr>
              <w:t>370243001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Кировский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Почтовый дрес:</w:t>
            </w:r>
            <w:proofErr w:type="gram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610046,г.Киров</w:t>
            </w:r>
            <w:proofErr w:type="gram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,ул.Преображенская,д.90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ИНН 5612042824,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434543001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Марий Эл и Чувашии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филиал 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 xml:space="preserve">428000, Чувашская Республика, </w:t>
            </w:r>
            <w:proofErr w:type="spellStart"/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>г.Чебоксары</w:t>
            </w:r>
            <w:proofErr w:type="spellEnd"/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>ул.К.Маркса</w:t>
            </w:r>
            <w:proofErr w:type="spellEnd"/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>, д.52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ИНН 5612042824</w:t>
            </w:r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>213043001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Нижегородский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szCs w:val="20"/>
              </w:rPr>
              <w:t xml:space="preserve">606029, Нижегородская область,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г.Дзержинск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ул.Петрищева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, д.10А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ИНН 5612042824</w:t>
            </w:r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E50B3F">
              <w:rPr>
                <w:rFonts w:ascii="Tahoma" w:hAnsi="Tahoma" w:cs="Tahoma"/>
                <w:szCs w:val="20"/>
              </w:rPr>
              <w:t>502401001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Оренбургский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szCs w:val="20"/>
              </w:rPr>
              <w:t xml:space="preserve">460024, Оренбургская область,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г.Оренбург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ул.Аксакова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, д.3а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ИНН 5612042824</w:t>
            </w:r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E50B3F">
              <w:rPr>
                <w:rFonts w:ascii="Tahoma" w:hAnsi="Tahoma" w:cs="Tahoma"/>
                <w:szCs w:val="20"/>
              </w:rPr>
              <w:t>561243001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Пермский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hAnsi="Tahoma" w:cs="Tahoma"/>
                <w:szCs w:val="20"/>
              </w:rPr>
              <w:t xml:space="preserve">Почтовый адрес: 614068, Пермский край,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г.Пермь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, ул. Ленина, д.77а.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hAnsi="Tahoma" w:cs="Tahoma"/>
                <w:szCs w:val="20"/>
              </w:rPr>
              <w:t xml:space="preserve">ИНН 5612042824,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КПП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590443001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Самарский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szCs w:val="20"/>
              </w:rPr>
              <w:t xml:space="preserve">443100, Самарская обл.,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г.Самара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, ул. Маяковского, д.15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>.</w:t>
            </w:r>
          </w:p>
          <w:p w:rsidR="00BD3637" w:rsidRPr="00E50B3F" w:rsidRDefault="00BD3637" w:rsidP="00BD3637">
            <w:pPr>
              <w:pStyle w:val="affff3"/>
              <w:jc w:val="both"/>
              <w:rPr>
                <w:rFonts w:ascii="Tahoma" w:hAnsi="Tahoma" w:cs="Tahoma"/>
                <w:lang w:val="ru-RU" w:eastAsia="ru-RU"/>
              </w:rPr>
            </w:pPr>
            <w:r w:rsidRPr="00E50B3F">
              <w:rPr>
                <w:rFonts w:ascii="Tahoma" w:hAnsi="Tahoma" w:cs="Tahoma"/>
                <w:spacing w:val="-3"/>
              </w:rPr>
              <w:t>ИНН 5612042824</w:t>
            </w:r>
            <w:r w:rsidRPr="00E50B3F">
              <w:rPr>
                <w:rFonts w:ascii="Tahoma" w:hAnsi="Tahoma" w:cs="Tahoma"/>
                <w:spacing w:val="3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pacing w:val="3"/>
              </w:rPr>
              <w:t>КПП</w:t>
            </w:r>
            <w:proofErr w:type="spellEnd"/>
            <w:r w:rsidRPr="00E50B3F">
              <w:rPr>
                <w:rFonts w:ascii="Tahoma" w:hAnsi="Tahoma" w:cs="Tahoma"/>
                <w:spacing w:val="3"/>
              </w:rPr>
              <w:t xml:space="preserve"> </w:t>
            </w:r>
            <w:r w:rsidRPr="00E50B3F">
              <w:rPr>
                <w:rFonts w:ascii="Tahoma" w:hAnsi="Tahoma" w:cs="Tahoma"/>
                <w:lang w:val="ru-RU" w:eastAsia="ru-RU"/>
              </w:rPr>
              <w:t>631543001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Саратовский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szCs w:val="20"/>
              </w:rPr>
              <w:t xml:space="preserve">410004, Саратовская </w:t>
            </w:r>
            <w:proofErr w:type="gramStart"/>
            <w:r w:rsidRPr="00E50B3F">
              <w:rPr>
                <w:rFonts w:ascii="Tahoma" w:hAnsi="Tahoma" w:cs="Tahoma"/>
                <w:szCs w:val="20"/>
              </w:rPr>
              <w:t xml:space="preserve">область,   </w:t>
            </w:r>
            <w:proofErr w:type="gramEnd"/>
            <w:r w:rsidRPr="00E50B3F">
              <w:rPr>
                <w:rFonts w:ascii="Tahoma" w:hAnsi="Tahoma" w:cs="Tahoma"/>
                <w:szCs w:val="20"/>
              </w:rPr>
              <w:t xml:space="preserve">           г. Саратов, ул. им.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Н.Г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. Чернышевского, д.52а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>.</w:t>
            </w:r>
          </w:p>
          <w:p w:rsidR="00BD3637" w:rsidRPr="00E50B3F" w:rsidRDefault="00BD3637" w:rsidP="00BD3637">
            <w:pPr>
              <w:pStyle w:val="affff3"/>
              <w:jc w:val="both"/>
              <w:rPr>
                <w:rFonts w:ascii="Tahoma" w:hAnsi="Tahoma" w:cs="Tahoma"/>
                <w:lang w:val="ru-RU" w:eastAsia="ru-RU"/>
              </w:rPr>
            </w:pPr>
            <w:r w:rsidRPr="00E50B3F">
              <w:rPr>
                <w:rFonts w:ascii="Tahoma" w:hAnsi="Tahoma" w:cs="Tahoma"/>
                <w:spacing w:val="-3"/>
              </w:rPr>
              <w:t>ИНН 5612042824</w:t>
            </w:r>
            <w:r w:rsidRPr="00E50B3F">
              <w:rPr>
                <w:rFonts w:ascii="Tahoma" w:hAnsi="Tahoma" w:cs="Tahoma"/>
                <w:spacing w:val="3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pacing w:val="-3"/>
              </w:rPr>
              <w:t>КПП</w:t>
            </w:r>
            <w:proofErr w:type="spellEnd"/>
            <w:r w:rsidRPr="00E50B3F">
              <w:rPr>
                <w:rFonts w:ascii="Tahoma" w:hAnsi="Tahoma" w:cs="Tahoma"/>
                <w:spacing w:val="-3"/>
              </w:rPr>
              <w:t xml:space="preserve"> 645443001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lastRenderedPageBreak/>
              <w:t>Свердловский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620075,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г.Екатеринбург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ул.Кузнечная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, д.92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ИНН 5612042824,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667043001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Удмуртский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szCs w:val="20"/>
              </w:rPr>
              <w:t xml:space="preserve">426063, Удмуртская республика,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г.Ижевск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, ул. Орджоникидзе, д.52а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>.</w:t>
            </w:r>
          </w:p>
          <w:p w:rsidR="00BD3637" w:rsidRPr="00E50B3F" w:rsidRDefault="00BD3637" w:rsidP="00BD3637">
            <w:pPr>
              <w:pStyle w:val="affff3"/>
              <w:jc w:val="both"/>
              <w:rPr>
                <w:rFonts w:ascii="Tahoma" w:hAnsi="Tahoma" w:cs="Tahoma"/>
                <w:lang w:val="ru-RU" w:eastAsia="ru-RU"/>
              </w:rPr>
            </w:pPr>
            <w:r w:rsidRPr="00E50B3F">
              <w:rPr>
                <w:rFonts w:ascii="Tahoma" w:hAnsi="Tahoma" w:cs="Tahoma"/>
                <w:spacing w:val="-3"/>
              </w:rPr>
              <w:t>ИНН 5612042824</w:t>
            </w:r>
            <w:r w:rsidRPr="00E50B3F">
              <w:rPr>
                <w:rFonts w:ascii="Tahoma" w:hAnsi="Tahoma" w:cs="Tahoma"/>
                <w:spacing w:val="3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pacing w:val="3"/>
              </w:rPr>
              <w:t>КПП</w:t>
            </w:r>
            <w:proofErr w:type="spellEnd"/>
            <w:r w:rsidRPr="00E50B3F">
              <w:rPr>
                <w:rFonts w:ascii="Tahoma" w:hAnsi="Tahoma" w:cs="Tahoma"/>
                <w:spacing w:val="3"/>
              </w:rPr>
              <w:t xml:space="preserve"> </w:t>
            </w:r>
            <w:r w:rsidRPr="00E50B3F">
              <w:rPr>
                <w:rFonts w:ascii="Tahoma" w:hAnsi="Tahoma" w:cs="Tahoma"/>
              </w:rPr>
              <w:t>184143001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Ульяновский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BD3637" w:rsidRPr="00E50B3F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432045,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г.Ульяновск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ул.Промышленная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, д.5</w:t>
            </w:r>
          </w:p>
          <w:p w:rsidR="00280DAC" w:rsidRPr="00E50B3F" w:rsidRDefault="00BD3637" w:rsidP="004D2766">
            <w:pPr>
              <w:pStyle w:val="affff3"/>
              <w:jc w:val="both"/>
              <w:rPr>
                <w:rFonts w:ascii="Tahoma" w:hAnsi="Tahoma" w:cs="Tahoma"/>
                <w:spacing w:val="-3"/>
              </w:rPr>
            </w:pPr>
            <w:r w:rsidRPr="00E50B3F">
              <w:rPr>
                <w:rFonts w:ascii="Tahoma" w:hAnsi="Tahoma" w:cs="Tahoma"/>
                <w:spacing w:val="-3"/>
              </w:rPr>
              <w:t>ИНН 5612042824</w:t>
            </w:r>
            <w:r w:rsidRPr="00E50B3F">
              <w:rPr>
                <w:rFonts w:ascii="Tahoma" w:hAnsi="Tahoma" w:cs="Tahoma"/>
                <w:spacing w:val="3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pacing w:val="3"/>
              </w:rPr>
              <w:t>КПП</w:t>
            </w:r>
            <w:proofErr w:type="spellEnd"/>
            <w:r w:rsidRPr="00E50B3F">
              <w:rPr>
                <w:rFonts w:ascii="Tahoma" w:hAnsi="Tahoma" w:cs="Tahoma"/>
                <w:spacing w:val="3"/>
              </w:rPr>
              <w:t xml:space="preserve"> </w:t>
            </w:r>
            <w:r w:rsidRPr="00E50B3F">
              <w:rPr>
                <w:rFonts w:ascii="Tahoma" w:hAnsi="Tahoma" w:cs="Tahoma"/>
              </w:rPr>
              <w:t>732743001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lastRenderedPageBreak/>
              <w:t xml:space="preserve">______________________/_________________/ 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bookmarkStart w:id="8" w:name="_GoBack"/>
            <w:bookmarkEnd w:id="8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____________________________/_______________/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 года</w:t>
            </w:r>
          </w:p>
        </w:tc>
      </w:tr>
    </w:tbl>
    <w:p w:rsidR="00332884" w:rsidRDefault="0026382F"/>
    <w:sectPr w:rsidR="00332884" w:rsidSect="0042530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DAC" w:rsidRDefault="00280DAC" w:rsidP="00280DAC">
      <w:pPr>
        <w:spacing w:after="0" w:line="240" w:lineRule="auto"/>
      </w:pPr>
      <w:r>
        <w:separator/>
      </w:r>
    </w:p>
  </w:endnote>
  <w:endnote w:type="continuationSeparator" w:id="0">
    <w:p w:rsidR="00280DAC" w:rsidRDefault="00280DAC" w:rsidP="0028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63312B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047441" w:rsidRDefault="002638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DB7D7D" w:rsidRDefault="0063312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82F">
          <w:rPr>
            <w:noProof/>
          </w:rPr>
          <w:t>18</w:t>
        </w:r>
        <w:r>
          <w:fldChar w:fldCharType="end"/>
        </w:r>
      </w:p>
    </w:sdtContent>
  </w:sdt>
  <w:p w:rsidR="00047441" w:rsidRPr="00A625EE" w:rsidRDefault="0026382F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26382F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DAC" w:rsidRDefault="00280DAC" w:rsidP="00280DAC">
      <w:pPr>
        <w:spacing w:after="0" w:line="240" w:lineRule="auto"/>
      </w:pPr>
      <w:r>
        <w:separator/>
      </w:r>
    </w:p>
  </w:footnote>
  <w:footnote w:type="continuationSeparator" w:id="0">
    <w:p w:rsidR="00280DAC" w:rsidRDefault="00280DAC" w:rsidP="00280DAC">
      <w:pPr>
        <w:spacing w:after="0" w:line="240" w:lineRule="auto"/>
      </w:pPr>
      <w:r>
        <w:continuationSeparator/>
      </w:r>
    </w:p>
  </w:footnote>
  <w:footnote w:id="1">
    <w:p w:rsidR="00280DAC" w:rsidRPr="00AB4142" w:rsidRDefault="00280DAC" w:rsidP="00280DAC">
      <w:pPr>
        <w:pStyle w:val="afff5"/>
        <w:rPr>
          <w:rFonts w:ascii="Tahoma" w:hAnsi="Tahoma" w:cs="Tahoma"/>
          <w:i/>
          <w:sz w:val="16"/>
          <w:szCs w:val="16"/>
        </w:rPr>
      </w:pPr>
      <w:r w:rsidRPr="00AB4142">
        <w:rPr>
          <w:rFonts w:ascii="Tahoma" w:hAnsi="Tahoma" w:cs="Tahoma"/>
          <w:i/>
          <w:sz w:val="16"/>
          <w:szCs w:val="16"/>
        </w:rPr>
        <w:footnoteRef/>
      </w:r>
      <w:r w:rsidRPr="00AB4142"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</w:t>
      </w:r>
      <w:proofErr w:type="spellStart"/>
      <w:r w:rsidRPr="00AB4142">
        <w:rPr>
          <w:rFonts w:ascii="Tahoma" w:hAnsi="Tahoma" w:cs="Tahoma"/>
          <w:i/>
          <w:sz w:val="16"/>
          <w:szCs w:val="16"/>
        </w:rPr>
        <w:t>СМСП</w:t>
      </w:r>
      <w:proofErr w:type="spellEnd"/>
      <w:r w:rsidRPr="00AB4142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280DAC" w:rsidRPr="004B5AB3" w:rsidRDefault="00280DAC" w:rsidP="00280DAC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3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6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7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8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63312B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047441" w:rsidRDefault="0026382F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Pr="003A69F1" w:rsidRDefault="0026382F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9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4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2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3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1444744"/>
    <w:multiLevelType w:val="multilevel"/>
    <w:tmpl w:val="755E2E8C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38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9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0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2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3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5FF05BF"/>
    <w:multiLevelType w:val="multilevel"/>
    <w:tmpl w:val="475E407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5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7"/>
  </w:num>
  <w:num w:numId="6">
    <w:abstractNumId w:val="33"/>
  </w:num>
  <w:num w:numId="7">
    <w:abstractNumId w:val="7"/>
  </w:num>
  <w:num w:numId="8">
    <w:abstractNumId w:val="42"/>
  </w:num>
  <w:num w:numId="9">
    <w:abstractNumId w:val="21"/>
  </w:num>
  <w:num w:numId="10">
    <w:abstractNumId w:val="30"/>
  </w:num>
  <w:num w:numId="11">
    <w:abstractNumId w:val="27"/>
  </w:num>
  <w:num w:numId="12">
    <w:abstractNumId w:val="4"/>
  </w:num>
  <w:num w:numId="1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38"/>
  </w:num>
  <w:num w:numId="17">
    <w:abstractNumId w:val="5"/>
  </w:num>
  <w:num w:numId="18">
    <w:abstractNumId w:val="19"/>
  </w:num>
  <w:num w:numId="19">
    <w:abstractNumId w:val="20"/>
  </w:num>
  <w:num w:numId="20">
    <w:abstractNumId w:val="39"/>
  </w:num>
  <w:num w:numId="2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12"/>
  </w:num>
  <w:num w:numId="24">
    <w:abstractNumId w:val="34"/>
  </w:num>
  <w:num w:numId="25">
    <w:abstractNumId w:val="26"/>
  </w:num>
  <w:num w:numId="26">
    <w:abstractNumId w:val="22"/>
  </w:num>
  <w:num w:numId="27">
    <w:abstractNumId w:val="6"/>
  </w:num>
  <w:num w:numId="28">
    <w:abstractNumId w:val="36"/>
  </w:num>
  <w:num w:numId="29">
    <w:abstractNumId w:val="16"/>
  </w:num>
  <w:num w:numId="30">
    <w:abstractNumId w:val="8"/>
  </w:num>
  <w:num w:numId="31">
    <w:abstractNumId w:val="11"/>
  </w:num>
  <w:num w:numId="32">
    <w:abstractNumId w:val="15"/>
  </w:num>
  <w:num w:numId="33">
    <w:abstractNumId w:val="46"/>
  </w:num>
  <w:num w:numId="34">
    <w:abstractNumId w:val="24"/>
  </w:num>
  <w:num w:numId="35">
    <w:abstractNumId w:val="25"/>
  </w:num>
  <w:num w:numId="36">
    <w:abstractNumId w:val="13"/>
  </w:num>
  <w:num w:numId="37">
    <w:abstractNumId w:val="4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</w:num>
  <w:num w:numId="41">
    <w:abstractNumId w:val="29"/>
  </w:num>
  <w:num w:numId="42">
    <w:abstractNumId w:val="17"/>
  </w:num>
  <w:num w:numId="43">
    <w:abstractNumId w:val="41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 w:numId="47">
    <w:abstractNumId w:val="9"/>
  </w:num>
  <w:num w:numId="48">
    <w:abstractNumId w:val="10"/>
  </w:num>
  <w:num w:numId="49">
    <w:abstractNumId w:val="3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DAC"/>
    <w:rsid w:val="00031B8E"/>
    <w:rsid w:val="000539EE"/>
    <w:rsid w:val="00070014"/>
    <w:rsid w:val="0009389E"/>
    <w:rsid w:val="00114DB3"/>
    <w:rsid w:val="00117AD6"/>
    <w:rsid w:val="00144966"/>
    <w:rsid w:val="00172BEF"/>
    <w:rsid w:val="001B2AF1"/>
    <w:rsid w:val="001B2BCD"/>
    <w:rsid w:val="001D4979"/>
    <w:rsid w:val="001E18DB"/>
    <w:rsid w:val="00202AE8"/>
    <w:rsid w:val="002050C8"/>
    <w:rsid w:val="00210FEF"/>
    <w:rsid w:val="002209F5"/>
    <w:rsid w:val="002210CA"/>
    <w:rsid w:val="00227571"/>
    <w:rsid w:val="0026382F"/>
    <w:rsid w:val="00280DAC"/>
    <w:rsid w:val="002B369F"/>
    <w:rsid w:val="002E6B26"/>
    <w:rsid w:val="00321F49"/>
    <w:rsid w:val="00352035"/>
    <w:rsid w:val="00366ADE"/>
    <w:rsid w:val="00377C80"/>
    <w:rsid w:val="003A16FC"/>
    <w:rsid w:val="00452D88"/>
    <w:rsid w:val="00475349"/>
    <w:rsid w:val="0047794B"/>
    <w:rsid w:val="004D2766"/>
    <w:rsid w:val="004F01C1"/>
    <w:rsid w:val="0050346C"/>
    <w:rsid w:val="00512B05"/>
    <w:rsid w:val="005419A7"/>
    <w:rsid w:val="00560BE0"/>
    <w:rsid w:val="005834FB"/>
    <w:rsid w:val="00623C44"/>
    <w:rsid w:val="00630844"/>
    <w:rsid w:val="0063312B"/>
    <w:rsid w:val="00634663"/>
    <w:rsid w:val="00651FDD"/>
    <w:rsid w:val="006D583D"/>
    <w:rsid w:val="00715BA7"/>
    <w:rsid w:val="00731D0E"/>
    <w:rsid w:val="0075527A"/>
    <w:rsid w:val="007B4C6D"/>
    <w:rsid w:val="007B4FC5"/>
    <w:rsid w:val="007F2DE7"/>
    <w:rsid w:val="00804887"/>
    <w:rsid w:val="00807864"/>
    <w:rsid w:val="00815EE4"/>
    <w:rsid w:val="00844251"/>
    <w:rsid w:val="0085138E"/>
    <w:rsid w:val="00874878"/>
    <w:rsid w:val="00886CF2"/>
    <w:rsid w:val="008A03BC"/>
    <w:rsid w:val="008A0DEA"/>
    <w:rsid w:val="008D728C"/>
    <w:rsid w:val="008E6148"/>
    <w:rsid w:val="008F37F4"/>
    <w:rsid w:val="0098231B"/>
    <w:rsid w:val="009B3048"/>
    <w:rsid w:val="00A24907"/>
    <w:rsid w:val="00A43745"/>
    <w:rsid w:val="00A523B0"/>
    <w:rsid w:val="00A57826"/>
    <w:rsid w:val="00AA3089"/>
    <w:rsid w:val="00AB323B"/>
    <w:rsid w:val="00AB355B"/>
    <w:rsid w:val="00AC2489"/>
    <w:rsid w:val="00AF44A5"/>
    <w:rsid w:val="00B07661"/>
    <w:rsid w:val="00B1513C"/>
    <w:rsid w:val="00B15FE3"/>
    <w:rsid w:val="00B31DBC"/>
    <w:rsid w:val="00B37435"/>
    <w:rsid w:val="00BB12CC"/>
    <w:rsid w:val="00BC63D7"/>
    <w:rsid w:val="00BD3637"/>
    <w:rsid w:val="00BD5CCB"/>
    <w:rsid w:val="00BD66F7"/>
    <w:rsid w:val="00C65535"/>
    <w:rsid w:val="00C80FF6"/>
    <w:rsid w:val="00C960D8"/>
    <w:rsid w:val="00CA69F3"/>
    <w:rsid w:val="00CD5A80"/>
    <w:rsid w:val="00CE567A"/>
    <w:rsid w:val="00D21D78"/>
    <w:rsid w:val="00D24A7E"/>
    <w:rsid w:val="00DE28E4"/>
    <w:rsid w:val="00E033AD"/>
    <w:rsid w:val="00E55FAA"/>
    <w:rsid w:val="00ED5435"/>
    <w:rsid w:val="00F32D96"/>
    <w:rsid w:val="00F67615"/>
    <w:rsid w:val="00FA0805"/>
    <w:rsid w:val="00FA0C61"/>
    <w:rsid w:val="00FA16ED"/>
    <w:rsid w:val="00FC3431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FA1E"/>
  <w15:chartTrackingRefBased/>
  <w15:docId w15:val="{F5F68FA4-06FF-43AF-AF6D-E453FC35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0DAC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280D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280D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280D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280D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280D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80D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80D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80D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80D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0DAC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280D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280DAC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280DAC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280DAC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280DAC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280DAC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280DA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280D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280DA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280DAC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280DAC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280DAC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280DAC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280DAC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280DAC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280DAC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280DAC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280DAC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280DAC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280DAC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280DAC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280DAC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280DAC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280DAC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280DAC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280DAC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280DAC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280DAC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280DA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280DAC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280DAC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280DAC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280DAC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280DAC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280DAC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280DAC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280DAC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280DAC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280DAC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280DAC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280DAC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280DAC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280DAC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280DAC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280DAC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280DAC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280DAC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280DAC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280DAC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280DAC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280DA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280DAC"/>
    <w:rPr>
      <w:i/>
      <w:iCs/>
    </w:rPr>
  </w:style>
  <w:style w:type="character" w:styleId="aff9">
    <w:name w:val="Subtle Reference"/>
    <w:basedOn w:val="a1"/>
    <w:uiPriority w:val="31"/>
    <w:qFormat/>
    <w:rsid w:val="00280DAC"/>
    <w:rPr>
      <w:smallCaps/>
    </w:rPr>
  </w:style>
  <w:style w:type="paragraph" w:styleId="affa">
    <w:name w:val="Title"/>
    <w:basedOn w:val="a0"/>
    <w:link w:val="affb"/>
    <w:uiPriority w:val="10"/>
    <w:unhideWhenUsed/>
    <w:rsid w:val="00280DA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280DAC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280DAC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280DAC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280DAC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280DAC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280DAC"/>
    <w:rPr>
      <w:color w:val="808080"/>
    </w:rPr>
  </w:style>
  <w:style w:type="character" w:styleId="afff1">
    <w:name w:val="page number"/>
    <w:basedOn w:val="a1"/>
    <w:rsid w:val="00280DAC"/>
  </w:style>
  <w:style w:type="paragraph" w:customStyle="1" w:styleId="ConsNormal">
    <w:name w:val="ConsNormal Знак"/>
    <w:link w:val="ConsNormal0"/>
    <w:rsid w:val="00280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280DAC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280DA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280DA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280DA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280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280DA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280DA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280DA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280D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280DAC"/>
    <w:rPr>
      <w:vertAlign w:val="superscript"/>
    </w:rPr>
  </w:style>
  <w:style w:type="paragraph" w:styleId="afff8">
    <w:name w:val="Document Map"/>
    <w:basedOn w:val="a0"/>
    <w:link w:val="afff9"/>
    <w:semiHidden/>
    <w:rsid w:val="00280DA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280D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Table Text,Legal numbered paragraph,List Paragraph1,Bullet List,lp1,1,UL,Абзац маркированнный,List Paragraph Char Char,b1,Number_1,Normal Sentence,List Paragraph11,SGLText List Paragraph,new"/>
    <w:basedOn w:val="a0"/>
    <w:link w:val="afffb"/>
    <w:uiPriority w:val="34"/>
    <w:qFormat/>
    <w:rsid w:val="00280DAC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280DAC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280DAC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280DAC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280DAC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280DAC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Table Text Знак,Legal numbered paragraph Знак,List Paragraph1 Знак,Bullet List Знак,lp1 Знак,1 Знак,UL Знак,Абзац маркированнный Знак,List Paragraph Char Char Знак,b1 Знак,Number_1 Знак,Normal Sentence Знак,List Paragraph11 Знак"/>
    <w:basedOn w:val="a1"/>
    <w:link w:val="afffa"/>
    <w:uiPriority w:val="34"/>
    <w:locked/>
    <w:rsid w:val="00280DAC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280DA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280DAC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80DAC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280DAC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styleId="affff3">
    <w:name w:val="Plain Text"/>
    <w:basedOn w:val="a0"/>
    <w:link w:val="affff4"/>
    <w:rsid w:val="00280DAC"/>
    <w:pPr>
      <w:spacing w:after="0"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affff4">
    <w:name w:val="Текст Знак"/>
    <w:basedOn w:val="a1"/>
    <w:link w:val="affff3"/>
    <w:rsid w:val="00280DAC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2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7356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xn--90ao1ar.xn--p1ai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plusgroup.ru/kso/ethics/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464797673E40E7958DFED3CC2E4B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0276C5-9515-4A63-863E-4BA596713E96}"/>
      </w:docPartPr>
      <w:docPartBody>
        <w:p w:rsidR="00647B38" w:rsidRDefault="00AB4B2B" w:rsidP="00AB4B2B">
          <w:pPr>
            <w:pStyle w:val="DC464797673E40E7958DFED3CC2E4B7E"/>
          </w:pPr>
          <w:r w:rsidRPr="001F582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2B"/>
    <w:rsid w:val="00647B38"/>
    <w:rsid w:val="00AB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B4B2B"/>
    <w:rPr>
      <w:color w:val="808080"/>
    </w:rPr>
  </w:style>
  <w:style w:type="paragraph" w:customStyle="1" w:styleId="DC464797673E40E7958DFED3CC2E4B7E">
    <w:name w:val="DC464797673E40E7958DFED3CC2E4B7E"/>
    <w:rsid w:val="00AB4B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18</Pages>
  <Words>12363</Words>
  <Characters>70473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33</cp:revision>
  <dcterms:created xsi:type="dcterms:W3CDTF">2023-05-25T05:49:00Z</dcterms:created>
  <dcterms:modified xsi:type="dcterms:W3CDTF">2023-10-18T10:45:00Z</dcterms:modified>
</cp:coreProperties>
</file>